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!-- Generated by Spire.Doc --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cx="http://schemas.microsoft.com/office/drawing/2014/chartex" mc:Ignorable="w14 wp14">
  <w:body>
    <w:p>
      <w:pPr>
        <w:pStyle w:val="Title"/>
        <w:spacing w:line="280"/>
        <w:ind w:firstLine="600"/>
        <w:jc w:val="center"/>
        <w:textAlignment w:val="center"/>
        <w:rPr/>
      </w:pPr>
      <w:r>
        <w:rPr>
          <w:rFonts w:ascii="黑体" w:eastAsia="黑体" w:hAnsi="黑体" w:cs="黑体"/>
          <w:b/>
          <w:color w:val="000000"/>
          <w:sz w:val="48"/>
        </w:rPr>
        <w:t xml:space="preserve">2025年软考网络工程师完整试题及答案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一、单项选择题（每题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分，共</w:t>
      </w:r>
      <w:r>
        <w:rPr>
          <w:rFonts w:ascii="仿宋" w:eastAsia="仿宋" w:hAnsi="仿宋" w:cs="仿宋"/>
          <w:color w:val="000000"/>
          <w:sz w:val="36"/>
        </w:rPr>
        <w:t xml:space="preserve">20</w:t>
      </w:r>
      <w:r>
        <w:rPr>
          <w:rFonts w:ascii="仿宋" w:eastAsia="仿宋" w:hAnsi="仿宋" w:cs="仿宋"/>
          <w:color w:val="000000"/>
          <w:sz w:val="36"/>
        </w:rPr>
        <w:t xml:space="preserve">题）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1. </w:t>
      </w:r>
      <w:r>
        <w:rPr>
          <w:rFonts w:ascii="仿宋" w:eastAsia="仿宋" w:hAnsi="仿宋" w:cs="仿宋"/>
          <w:color w:val="000000"/>
          <w:sz w:val="36"/>
        </w:rPr>
        <w:t xml:space="preserve">在</w:t>
      </w:r>
      <w:r>
        <w:rPr>
          <w:rFonts w:ascii="仿宋" w:eastAsia="仿宋" w:hAnsi="仿宋" w:cs="仿宋"/>
          <w:color w:val="000000"/>
          <w:sz w:val="36"/>
        </w:rPr>
        <w:t xml:space="preserve">OSI</w:t>
      </w:r>
      <w:r>
        <w:rPr>
          <w:rFonts w:ascii="仿宋" w:eastAsia="仿宋" w:hAnsi="仿宋" w:cs="仿宋"/>
          <w:color w:val="000000"/>
          <w:sz w:val="36"/>
        </w:rPr>
        <w:t xml:space="preserve">参考模型中，提供端到端可靠数据传输服务的层次是（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</w:t>
      </w:r>
      <w:r>
        <w:rPr>
          <w:rFonts w:ascii="仿宋" w:eastAsia="仿宋" w:hAnsi="仿宋" w:cs="仿宋"/>
          <w:color w:val="000000"/>
          <w:sz w:val="36"/>
        </w:rPr>
        <w:t xml:space="preserve">网络层</w:t>
      </w:r>
      <w:r>
        <w:rPr>
          <w:rFonts w:ascii="仿宋" w:eastAsia="仿宋" w:hAnsi="仿宋" w:cs="仿宋"/>
          <w:color w:val="000000"/>
          <w:sz w:val="36"/>
        </w:rPr>
        <w:t xml:space="preserve"> B. </w:t>
      </w:r>
      <w:r>
        <w:rPr>
          <w:rFonts w:ascii="仿宋" w:eastAsia="仿宋" w:hAnsi="仿宋" w:cs="仿宋"/>
          <w:color w:val="000000"/>
          <w:sz w:val="36"/>
        </w:rPr>
        <w:t xml:space="preserve">传输层</w:t>
      </w:r>
      <w:r>
        <w:rPr>
          <w:rFonts w:ascii="仿宋" w:eastAsia="仿宋" w:hAnsi="仿宋" w:cs="仿宋"/>
          <w:color w:val="000000"/>
          <w:sz w:val="36"/>
        </w:rPr>
        <w:t xml:space="preserve"> C. </w:t>
      </w:r>
      <w:r>
        <w:rPr>
          <w:rFonts w:ascii="仿宋" w:eastAsia="仿宋" w:hAnsi="仿宋" w:cs="仿宋"/>
          <w:color w:val="000000"/>
          <w:sz w:val="36"/>
        </w:rPr>
        <w:t xml:space="preserve">会话层</w:t>
      </w:r>
      <w:r>
        <w:rPr>
          <w:rFonts w:ascii="仿宋" w:eastAsia="仿宋" w:hAnsi="仿宋" w:cs="仿宋"/>
          <w:color w:val="000000"/>
          <w:sz w:val="36"/>
        </w:rPr>
        <w:t xml:space="preserve"> D. </w:t>
      </w:r>
      <w:r>
        <w:rPr>
          <w:rFonts w:ascii="仿宋" w:eastAsia="仿宋" w:hAnsi="仿宋" w:cs="仿宋"/>
          <w:color w:val="000000"/>
          <w:sz w:val="36"/>
        </w:rPr>
        <w:t xml:space="preserve">表示层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解析：传输层（</w:t>
      </w:r>
      <w:r>
        <w:rPr>
          <w:rFonts w:ascii="仿宋" w:eastAsia="仿宋" w:hAnsi="仿宋" w:cs="仿宋"/>
          <w:color w:val="000000"/>
          <w:sz w:val="36"/>
        </w:rPr>
        <w:t xml:space="preserve">TCP/UDP</w:t>
      </w:r>
      <w:r>
        <w:rPr>
          <w:rFonts w:ascii="仿宋" w:eastAsia="仿宋" w:hAnsi="仿宋" w:cs="仿宋"/>
          <w:color w:val="000000"/>
          <w:sz w:val="36"/>
        </w:rPr>
        <w:t xml:space="preserve">）负责源端到目的端的可靠或不可靠传输，网络层处理主机到主机的路由，会话层管理会话连接，表示层处理数据格式转换。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2. </w:t>
      </w:r>
      <w:r>
        <w:rPr>
          <w:rFonts w:ascii="仿宋" w:eastAsia="仿宋" w:hAnsi="仿宋" w:cs="仿宋"/>
          <w:color w:val="000000"/>
          <w:sz w:val="36"/>
        </w:rPr>
        <w:t xml:space="preserve">某主机的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地址为</w:t>
      </w:r>
      <w:r>
        <w:rPr>
          <w:rFonts w:ascii="仿宋" w:eastAsia="仿宋" w:hAnsi="仿宋" w:cs="仿宋"/>
          <w:color w:val="000000"/>
          <w:sz w:val="36"/>
        </w:rPr>
        <w:t xml:space="preserve">192.168.1.100/26</w:t>
      </w:r>
      <w:r>
        <w:rPr>
          <w:rFonts w:ascii="仿宋" w:eastAsia="仿宋" w:hAnsi="仿宋" w:cs="仿宋"/>
          <w:color w:val="000000"/>
          <w:sz w:val="36"/>
        </w:rPr>
        <w:t xml:space="preserve">，其所在子网的广播地址是（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192.168.1.127 B. 192.168.1.63 C. 192.168.1.191 D. 192.168.1.255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/26</w:t>
      </w:r>
      <w:r>
        <w:rPr>
          <w:rFonts w:ascii="仿宋" w:eastAsia="仿宋" w:hAnsi="仿宋" w:cs="仿宋"/>
          <w:color w:val="000000"/>
          <w:sz w:val="36"/>
        </w:rPr>
        <w:t xml:space="preserve">子网掩码为</w:t>
      </w:r>
      <w:r>
        <w:rPr>
          <w:rFonts w:ascii="仿宋" w:eastAsia="仿宋" w:hAnsi="仿宋" w:cs="仿宋"/>
          <w:color w:val="000000"/>
          <w:sz w:val="36"/>
        </w:rPr>
        <w:t xml:space="preserve">255.255.255.192</w:t>
      </w:r>
      <w:r>
        <w:rPr>
          <w:rFonts w:ascii="仿宋" w:eastAsia="仿宋" w:hAnsi="仿宋" w:cs="仿宋"/>
          <w:color w:val="000000"/>
          <w:sz w:val="36"/>
        </w:rPr>
        <w:t xml:space="preserve">，每个子网包含</w:t>
      </w:r>
      <w:r>
        <w:rPr>
          <w:rFonts w:ascii="仿宋" w:eastAsia="仿宋" w:hAnsi="仿宋" w:cs="仿宋"/>
          <w:color w:val="000000"/>
          <w:sz w:val="36"/>
        </w:rPr>
        <w:t xml:space="preserve">64</w:t>
      </w:r>
      <w:r>
        <w:rPr>
          <w:rFonts w:ascii="仿宋" w:eastAsia="仿宋" w:hAnsi="仿宋" w:cs="仿宋"/>
          <w:color w:val="000000"/>
          <w:sz w:val="36"/>
        </w:rPr>
        <w:t xml:space="preserve">个地址（</w:t>
      </w:r>
      <w:r>
        <w:rPr>
          <w:rFonts w:ascii="仿宋" w:eastAsia="仿宋" w:hAnsi="仿宋" w:cs="仿宋"/>
          <w:color w:val="000000"/>
          <w:sz w:val="36"/>
        </w:rPr>
        <w:t xml:space="preserve">2^(32-26)=64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192.168.1.100</w:t>
      </w:r>
      <w:r>
        <w:rPr>
          <w:rFonts w:ascii="仿宋" w:eastAsia="仿宋" w:hAnsi="仿宋" w:cs="仿宋"/>
          <w:color w:val="000000"/>
          <w:sz w:val="36"/>
        </w:rPr>
        <w:t xml:space="preserve">所在子网范围是</w:t>
      </w:r>
      <w:r>
        <w:rPr>
          <w:rFonts w:ascii="仿宋" w:eastAsia="仿宋" w:hAnsi="仿宋" w:cs="仿宋"/>
          <w:color w:val="000000"/>
          <w:sz w:val="36"/>
        </w:rPr>
        <w:t xml:space="preserve">192.168.1.64-192.168.1.127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64+64-1=127</w:t>
      </w:r>
      <w:r>
        <w:rPr>
          <w:rFonts w:ascii="仿宋" w:eastAsia="仿宋" w:hAnsi="仿宋" w:cs="仿宋"/>
          <w:color w:val="000000"/>
          <w:sz w:val="36"/>
        </w:rPr>
        <w:t xml:space="preserve">），广播地址为</w:t>
      </w:r>
      <w:r>
        <w:rPr>
          <w:rFonts w:ascii="仿宋" w:eastAsia="仿宋" w:hAnsi="仿宋" w:cs="仿宋"/>
          <w:color w:val="000000"/>
          <w:sz w:val="36"/>
        </w:rPr>
        <w:t xml:space="preserve">127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3. </w:t>
      </w:r>
      <w:r>
        <w:rPr>
          <w:rFonts w:ascii="仿宋" w:eastAsia="仿宋" w:hAnsi="仿宋" w:cs="仿宋"/>
          <w:color w:val="000000"/>
          <w:sz w:val="36"/>
        </w:rPr>
        <w:t xml:space="preserve">以下关于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的描述中，错误的是（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VLAN</w:t>
      </w:r>
      <w:r>
        <w:rPr>
          <w:rFonts w:ascii="仿宋" w:eastAsia="仿宋" w:hAnsi="仿宋" w:cs="仿宋"/>
          <w:color w:val="000000"/>
          <w:sz w:val="36"/>
        </w:rPr>
        <w:t xml:space="preserve">通过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地址划分时，主机移动后需重新配置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B. </w:t>
      </w:r>
      <w:r>
        <w:rPr>
          <w:rFonts w:ascii="仿宋" w:eastAsia="仿宋" w:hAnsi="仿宋" w:cs="仿宋"/>
          <w:color w:val="000000"/>
          <w:sz w:val="36"/>
        </w:rPr>
        <w:t xml:space="preserve">基于端口的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划分是最常用的方式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C. VLAN</w:t>
      </w:r>
      <w:r>
        <w:rPr>
          <w:rFonts w:ascii="仿宋" w:eastAsia="仿宋" w:hAnsi="仿宋" w:cs="仿宋"/>
          <w:color w:val="000000"/>
          <w:sz w:val="36"/>
        </w:rPr>
        <w:t xml:space="preserve">间通信必须通过三层设备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D. </w:t>
      </w:r>
      <w:r>
        <w:rPr>
          <w:rFonts w:ascii="仿宋" w:eastAsia="仿宋" w:hAnsi="仿宋" w:cs="仿宋"/>
          <w:color w:val="000000"/>
          <w:sz w:val="36"/>
        </w:rPr>
        <w:t xml:space="preserve">一个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可以跨越多个交换机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解析：基于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地址的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划分允许主机移动时保持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成员资格，因为识别的是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地址而非端口，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选项描述错误。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4. </w:t>
      </w:r>
      <w:r>
        <w:rPr>
          <w:rFonts w:ascii="仿宋" w:eastAsia="仿宋" w:hAnsi="仿宋" w:cs="仿宋"/>
          <w:color w:val="000000"/>
          <w:sz w:val="36"/>
        </w:rPr>
        <w:t xml:space="preserve">运行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协议的路由器通过（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）报文建立邻接关系。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LSA B. DD C. Hello D. LSU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C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通过</w:t>
      </w:r>
      <w:r>
        <w:rPr>
          <w:rFonts w:ascii="仿宋" w:eastAsia="仿宋" w:hAnsi="仿宋" w:cs="仿宋"/>
          <w:color w:val="000000"/>
          <w:sz w:val="36"/>
        </w:rPr>
        <w:t xml:space="preserve">Hello</w:t>
      </w:r>
      <w:r>
        <w:rPr>
          <w:rFonts w:ascii="仿宋" w:eastAsia="仿宋" w:hAnsi="仿宋" w:cs="仿宋"/>
          <w:color w:val="000000"/>
          <w:sz w:val="36"/>
        </w:rPr>
        <w:t xml:space="preserve">报文发现邻居并建立邻接关系，</w:t>
      </w:r>
      <w:r>
        <w:rPr>
          <w:rFonts w:ascii="仿宋" w:eastAsia="仿宋" w:hAnsi="仿宋" w:cs="仿宋"/>
          <w:color w:val="000000"/>
          <w:sz w:val="36"/>
        </w:rPr>
        <w:t xml:space="preserve">DD</w:t>
      </w:r>
      <w:r>
        <w:rPr>
          <w:rFonts w:ascii="仿宋" w:eastAsia="仿宋" w:hAnsi="仿宋" w:cs="仿宋"/>
          <w:color w:val="000000"/>
          <w:sz w:val="36"/>
        </w:rPr>
        <w:t xml:space="preserve">（数据库描述）用于交换</w:t>
      </w:r>
      <w:r>
        <w:rPr>
          <w:rFonts w:ascii="仿宋" w:eastAsia="仿宋" w:hAnsi="仿宋" w:cs="仿宋"/>
          <w:color w:val="000000"/>
          <w:sz w:val="36"/>
        </w:rPr>
        <w:t xml:space="preserve">LSA</w:t>
      </w:r>
      <w:r>
        <w:rPr>
          <w:rFonts w:ascii="仿宋" w:eastAsia="仿宋" w:hAnsi="仿宋" w:cs="仿宋"/>
          <w:color w:val="000000"/>
          <w:sz w:val="36"/>
        </w:rPr>
        <w:t xml:space="preserve">摘要，</w:t>
      </w:r>
      <w:r>
        <w:rPr>
          <w:rFonts w:ascii="仿宋" w:eastAsia="仿宋" w:hAnsi="仿宋" w:cs="仿宋"/>
          <w:color w:val="000000"/>
          <w:sz w:val="36"/>
        </w:rPr>
        <w:t xml:space="preserve">LSU</w:t>
      </w:r>
      <w:r>
        <w:rPr>
          <w:rFonts w:ascii="仿宋" w:eastAsia="仿宋" w:hAnsi="仿宋" w:cs="仿宋"/>
          <w:color w:val="000000"/>
          <w:sz w:val="36"/>
        </w:rPr>
        <w:t xml:space="preserve">（链路状态更新）用于发送具体</w:t>
      </w:r>
      <w:r>
        <w:rPr>
          <w:rFonts w:ascii="仿宋" w:eastAsia="仿宋" w:hAnsi="仿宋" w:cs="仿宋"/>
          <w:color w:val="000000"/>
          <w:sz w:val="36"/>
        </w:rPr>
        <w:t xml:space="preserve">LSA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5. </w:t>
      </w:r>
      <w:r>
        <w:rPr>
          <w:rFonts w:ascii="仿宋" w:eastAsia="仿宋" w:hAnsi="仿宋" w:cs="仿宋"/>
          <w:color w:val="000000"/>
          <w:sz w:val="36"/>
        </w:rPr>
        <w:t xml:space="preserve">以下端口号与服务对应正确的是（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FTP</w:t>
      </w:r>
      <w:r>
        <w:rPr>
          <w:rFonts w:ascii="仿宋" w:eastAsia="仿宋" w:hAnsi="仿宋" w:cs="仿宋"/>
          <w:color w:val="000000"/>
          <w:sz w:val="36"/>
        </w:rPr>
        <w:t xml:space="preserve">数据端口</w:t>
      </w:r>
      <w:r>
        <w:rPr>
          <w:rFonts w:ascii="仿宋" w:eastAsia="仿宋" w:hAnsi="仿宋" w:cs="仿宋"/>
          <w:color w:val="000000"/>
          <w:sz w:val="36"/>
        </w:rPr>
        <w:t xml:space="preserve">-21 B. HTTPS-443 C. DNS-69 D. TFTP-53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FTP</w:t>
      </w:r>
      <w:r>
        <w:rPr>
          <w:rFonts w:ascii="仿宋" w:eastAsia="仿宋" w:hAnsi="仿宋" w:cs="仿宋"/>
          <w:color w:val="000000"/>
          <w:sz w:val="36"/>
        </w:rPr>
        <w:t xml:space="preserve">控制端口</w:t>
      </w:r>
      <w:r>
        <w:rPr>
          <w:rFonts w:ascii="仿宋" w:eastAsia="仿宋" w:hAnsi="仿宋" w:cs="仿宋"/>
          <w:color w:val="000000"/>
          <w:sz w:val="36"/>
        </w:rPr>
        <w:t xml:space="preserve">21</w:t>
      </w:r>
      <w:r>
        <w:rPr>
          <w:rFonts w:ascii="仿宋" w:eastAsia="仿宋" w:hAnsi="仿宋" w:cs="仿宋"/>
          <w:color w:val="000000"/>
          <w:sz w:val="36"/>
        </w:rPr>
        <w:t xml:space="preserve">，数据端口</w:t>
      </w:r>
      <w:r>
        <w:rPr>
          <w:rFonts w:ascii="仿宋" w:eastAsia="仿宋" w:hAnsi="仿宋" w:cs="仿宋"/>
          <w:color w:val="000000"/>
          <w:sz w:val="36"/>
        </w:rPr>
        <w:t xml:space="preserve">20</w:t>
      </w:r>
      <w:r>
        <w:rPr>
          <w:rFonts w:ascii="仿宋" w:eastAsia="仿宋" w:hAnsi="仿宋" w:cs="仿宋"/>
          <w:color w:val="000000"/>
          <w:sz w:val="36"/>
        </w:rPr>
        <w:t xml:space="preserve">；</w:t>
      </w:r>
      <w:r>
        <w:rPr>
          <w:rFonts w:ascii="仿宋" w:eastAsia="仿宋" w:hAnsi="仿宋" w:cs="仿宋"/>
          <w:color w:val="000000"/>
          <w:sz w:val="36"/>
        </w:rPr>
        <w:t xml:space="preserve">DNS</w:t>
      </w:r>
      <w:r>
        <w:rPr>
          <w:rFonts w:ascii="仿宋" w:eastAsia="仿宋" w:hAnsi="仿宋" w:cs="仿宋"/>
          <w:color w:val="000000"/>
          <w:sz w:val="36"/>
        </w:rPr>
        <w:t xml:space="preserve">端口</w:t>
      </w:r>
      <w:r>
        <w:rPr>
          <w:rFonts w:ascii="仿宋" w:eastAsia="仿宋" w:hAnsi="仿宋" w:cs="仿宋"/>
          <w:color w:val="000000"/>
          <w:sz w:val="36"/>
        </w:rPr>
        <w:t xml:space="preserve">53</w:t>
      </w:r>
      <w:r>
        <w:rPr>
          <w:rFonts w:ascii="仿宋" w:eastAsia="仿宋" w:hAnsi="仿宋" w:cs="仿宋"/>
          <w:color w:val="000000"/>
          <w:sz w:val="36"/>
        </w:rPr>
        <w:t xml:space="preserve">；</w:t>
      </w:r>
      <w:r>
        <w:rPr>
          <w:rFonts w:ascii="仿宋" w:eastAsia="仿宋" w:hAnsi="仿宋" w:cs="仿宋"/>
          <w:color w:val="000000"/>
          <w:sz w:val="36"/>
        </w:rPr>
        <w:t xml:space="preserve">TFTP</w:t>
      </w:r>
      <w:r>
        <w:rPr>
          <w:rFonts w:ascii="仿宋" w:eastAsia="仿宋" w:hAnsi="仿宋" w:cs="仿宋"/>
          <w:color w:val="000000"/>
          <w:sz w:val="36"/>
        </w:rPr>
        <w:t xml:space="preserve">端口</w:t>
      </w:r>
      <w:r>
        <w:rPr>
          <w:rFonts w:ascii="仿宋" w:eastAsia="仿宋" w:hAnsi="仿宋" w:cs="仿宋"/>
          <w:color w:val="000000"/>
          <w:sz w:val="36"/>
        </w:rPr>
        <w:t xml:space="preserve">69</w:t>
      </w:r>
      <w:r>
        <w:rPr>
          <w:rFonts w:ascii="仿宋" w:eastAsia="仿宋" w:hAnsi="仿宋" w:cs="仿宋"/>
          <w:color w:val="000000"/>
          <w:sz w:val="36"/>
        </w:rPr>
        <w:t xml:space="preserve">；</w:t>
      </w:r>
      <w:r>
        <w:rPr>
          <w:rFonts w:ascii="仿宋" w:eastAsia="仿宋" w:hAnsi="仿宋" w:cs="仿宋"/>
          <w:color w:val="000000"/>
          <w:sz w:val="36"/>
        </w:rPr>
        <w:t xml:space="preserve">HTTPS</w:t>
      </w:r>
      <w:r>
        <w:rPr>
          <w:rFonts w:ascii="仿宋" w:eastAsia="仿宋" w:hAnsi="仿宋" w:cs="仿宋"/>
          <w:color w:val="000000"/>
          <w:sz w:val="36"/>
        </w:rPr>
        <w:t xml:space="preserve">默认</w:t>
      </w:r>
      <w:r>
        <w:rPr>
          <w:rFonts w:ascii="仿宋" w:eastAsia="仿宋" w:hAnsi="仿宋" w:cs="仿宋"/>
          <w:color w:val="000000"/>
          <w:sz w:val="36"/>
        </w:rPr>
        <w:t xml:space="preserve">443</w:t>
      </w:r>
      <w:r>
        <w:rPr>
          <w:rFonts w:ascii="仿宋" w:eastAsia="仿宋" w:hAnsi="仿宋" w:cs="仿宋"/>
          <w:color w:val="000000"/>
          <w:sz w:val="36"/>
        </w:rPr>
        <w:t xml:space="preserve">，正确选项为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6. </w:t>
      </w:r>
      <w:r>
        <w:rPr>
          <w:rFonts w:ascii="仿宋" w:eastAsia="仿宋" w:hAnsi="仿宋" w:cs="仿宋"/>
          <w:color w:val="000000"/>
          <w:sz w:val="36"/>
        </w:rPr>
        <w:t xml:space="preserve">某网络的子网掩码为</w:t>
      </w:r>
      <w:r>
        <w:rPr>
          <w:rFonts w:ascii="仿宋" w:eastAsia="仿宋" w:hAnsi="仿宋" w:cs="仿宋"/>
          <w:color w:val="000000"/>
          <w:sz w:val="36"/>
        </w:rPr>
        <w:t xml:space="preserve">255.255.255.240</w:t>
      </w:r>
      <w:r>
        <w:rPr>
          <w:rFonts w:ascii="仿宋" w:eastAsia="仿宋" w:hAnsi="仿宋" w:cs="仿宋"/>
          <w:color w:val="000000"/>
          <w:sz w:val="36"/>
        </w:rPr>
        <w:t xml:space="preserve">，每个子网可分配的主机地址数是（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14 B. 16 C. 30 D. 32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解析：子网掩码</w:t>
      </w:r>
      <w:r>
        <w:rPr>
          <w:rFonts w:ascii="仿宋" w:eastAsia="仿宋" w:hAnsi="仿宋" w:cs="仿宋"/>
          <w:color w:val="000000"/>
          <w:sz w:val="36"/>
        </w:rPr>
        <w:t xml:space="preserve">240</w:t>
      </w:r>
      <w:r>
        <w:rPr>
          <w:rFonts w:ascii="仿宋" w:eastAsia="仿宋" w:hAnsi="仿宋" w:cs="仿宋"/>
          <w:color w:val="000000"/>
          <w:sz w:val="36"/>
        </w:rPr>
        <w:t xml:space="preserve">对应二进制</w:t>
      </w:r>
      <w:r>
        <w:rPr>
          <w:rFonts w:ascii="仿宋" w:eastAsia="仿宋" w:hAnsi="仿宋" w:cs="仿宋"/>
          <w:color w:val="000000"/>
          <w:sz w:val="36"/>
        </w:rPr>
        <w:t xml:space="preserve">11110000</w:t>
      </w:r>
      <w:r>
        <w:rPr>
          <w:rFonts w:ascii="仿宋" w:eastAsia="仿宋" w:hAnsi="仿宋" w:cs="仿宋"/>
          <w:color w:val="000000"/>
          <w:sz w:val="36"/>
        </w:rPr>
        <w:t xml:space="preserve">，主机位</w:t>
      </w:r>
      <w:r>
        <w:rPr>
          <w:rFonts w:ascii="仿宋" w:eastAsia="仿宋" w:hAnsi="仿宋" w:cs="仿宋"/>
          <w:color w:val="000000"/>
          <w:sz w:val="36"/>
        </w:rPr>
        <w:t xml:space="preserve">4</w:t>
      </w:r>
      <w:r>
        <w:rPr>
          <w:rFonts w:ascii="仿宋" w:eastAsia="仿宋" w:hAnsi="仿宋" w:cs="仿宋"/>
          <w:color w:val="000000"/>
          <w:sz w:val="36"/>
        </w:rPr>
        <w:t xml:space="preserve">位，可用地址数为</w:t>
      </w:r>
      <w:r>
        <w:rPr>
          <w:rFonts w:ascii="仿宋" w:eastAsia="仿宋" w:hAnsi="仿宋" w:cs="仿宋"/>
          <w:color w:val="000000"/>
          <w:sz w:val="36"/>
        </w:rPr>
        <w:t xml:space="preserve">2^4-2=14</w:t>
      </w:r>
      <w:r>
        <w:rPr>
          <w:rFonts w:ascii="仿宋" w:eastAsia="仿宋" w:hAnsi="仿宋" w:cs="仿宋"/>
          <w:color w:val="000000"/>
          <w:sz w:val="36"/>
        </w:rPr>
        <w:t xml:space="preserve">（减去网络地址和广播地址）。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7. </w:t>
      </w:r>
      <w:r>
        <w:rPr>
          <w:rFonts w:ascii="仿宋" w:eastAsia="仿宋" w:hAnsi="仿宋" w:cs="仿宋"/>
          <w:color w:val="000000"/>
          <w:sz w:val="36"/>
        </w:rPr>
        <w:t xml:space="preserve">以下不属于二层交换技术特点的是（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</w:t>
      </w:r>
      <w:r>
        <w:rPr>
          <w:rFonts w:ascii="仿宋" w:eastAsia="仿宋" w:hAnsi="仿宋" w:cs="仿宋"/>
          <w:color w:val="000000"/>
          <w:sz w:val="36"/>
        </w:rPr>
        <w:t xml:space="preserve">基于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地址转发</w:t>
      </w:r>
      <w:r>
        <w:rPr>
          <w:rFonts w:ascii="仿宋" w:eastAsia="仿宋" w:hAnsi="仿宋" w:cs="仿宋"/>
          <w:color w:val="000000"/>
          <w:sz w:val="36"/>
        </w:rPr>
        <w:t xml:space="preserve"> B. </w:t>
      </w:r>
      <w:r>
        <w:rPr>
          <w:rFonts w:ascii="仿宋" w:eastAsia="仿宋" w:hAnsi="仿宋" w:cs="仿宋"/>
          <w:color w:val="000000"/>
          <w:sz w:val="36"/>
        </w:rPr>
        <w:t xml:space="preserve">支持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隔离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C. </w:t>
      </w:r>
      <w:r>
        <w:rPr>
          <w:rFonts w:ascii="仿宋" w:eastAsia="仿宋" w:hAnsi="仿宋" w:cs="仿宋"/>
          <w:color w:val="000000"/>
          <w:sz w:val="36"/>
        </w:rPr>
        <w:t xml:space="preserve">可以抑制广播风暴</w:t>
      </w:r>
      <w:r>
        <w:rPr>
          <w:rFonts w:ascii="仿宋" w:eastAsia="仿宋" w:hAnsi="仿宋" w:cs="仿宋"/>
          <w:color w:val="000000"/>
          <w:sz w:val="36"/>
        </w:rPr>
        <w:t xml:space="preserve"> D. </w:t>
      </w:r>
      <w:r>
        <w:rPr>
          <w:rFonts w:ascii="仿宋" w:eastAsia="仿宋" w:hAnsi="仿宋" w:cs="仿宋"/>
          <w:color w:val="000000"/>
          <w:sz w:val="36"/>
        </w:rPr>
        <w:t xml:space="preserve">具备路由功能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D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解析：二层交换机工作在数据链路层，基于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地址转发，支持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但不具备三层路由功能，路由功能由三层设备（如路由器、三层交换机）提供。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8. </w:t>
      </w:r>
      <w:r>
        <w:rPr>
          <w:rFonts w:ascii="仿宋" w:eastAsia="仿宋" w:hAnsi="仿宋" w:cs="仿宋"/>
          <w:color w:val="000000"/>
          <w:sz w:val="36"/>
        </w:rPr>
        <w:t xml:space="preserve">在</w:t>
      </w:r>
      <w:r>
        <w:rPr>
          <w:rFonts w:ascii="仿宋" w:eastAsia="仿宋" w:hAnsi="仿宋" w:cs="仿宋"/>
          <w:color w:val="000000"/>
          <w:sz w:val="36"/>
        </w:rPr>
        <w:t xml:space="preserve">BGP</w:t>
      </w:r>
      <w:r>
        <w:rPr>
          <w:rFonts w:ascii="仿宋" w:eastAsia="仿宋" w:hAnsi="仿宋" w:cs="仿宋"/>
          <w:color w:val="000000"/>
          <w:sz w:val="36"/>
        </w:rPr>
        <w:t xml:space="preserve">协议中，用于避免路由环路的属性是（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AS-Path B. Next-Hop C. Local-Pref D. MED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BGP</w:t>
      </w:r>
      <w:r>
        <w:rPr>
          <w:rFonts w:ascii="仿宋" w:eastAsia="仿宋" w:hAnsi="仿宋" w:cs="仿宋"/>
          <w:color w:val="000000"/>
          <w:sz w:val="36"/>
        </w:rPr>
        <w:t xml:space="preserve">通过</w:t>
      </w:r>
      <w:r>
        <w:rPr>
          <w:rFonts w:ascii="仿宋" w:eastAsia="仿宋" w:hAnsi="仿宋" w:cs="仿宋"/>
          <w:color w:val="000000"/>
          <w:sz w:val="36"/>
        </w:rPr>
        <w:t xml:space="preserve">AS-Path</w:t>
      </w:r>
      <w:r>
        <w:rPr>
          <w:rFonts w:ascii="仿宋" w:eastAsia="仿宋" w:hAnsi="仿宋" w:cs="仿宋"/>
          <w:color w:val="000000"/>
          <w:sz w:val="36"/>
        </w:rPr>
        <w:t xml:space="preserve">属性记录路由经过的</w:t>
      </w:r>
      <w:r>
        <w:rPr>
          <w:rFonts w:ascii="仿宋" w:eastAsia="仿宋" w:hAnsi="仿宋" w:cs="仿宋"/>
          <w:color w:val="000000"/>
          <w:sz w:val="36"/>
        </w:rPr>
        <w:t xml:space="preserve">AS</w:t>
      </w:r>
      <w:r>
        <w:rPr>
          <w:rFonts w:ascii="仿宋" w:eastAsia="仿宋" w:hAnsi="仿宋" w:cs="仿宋"/>
          <w:color w:val="000000"/>
          <w:sz w:val="36"/>
        </w:rPr>
        <w:t xml:space="preserve">号，当路由返回原</w:t>
      </w:r>
      <w:r>
        <w:rPr>
          <w:rFonts w:ascii="仿宋" w:eastAsia="仿宋" w:hAnsi="仿宋" w:cs="仿宋"/>
          <w:color w:val="000000"/>
          <w:sz w:val="36"/>
        </w:rPr>
        <w:t xml:space="preserve">AS</w:t>
      </w:r>
      <w:r>
        <w:rPr>
          <w:rFonts w:ascii="仿宋" w:eastAsia="仿宋" w:hAnsi="仿宋" w:cs="仿宋"/>
          <w:color w:val="000000"/>
          <w:sz w:val="36"/>
        </w:rPr>
        <w:t xml:space="preserve">时，检测到自身</w:t>
      </w:r>
      <w:r>
        <w:rPr>
          <w:rFonts w:ascii="仿宋" w:eastAsia="仿宋" w:hAnsi="仿宋" w:cs="仿宋"/>
          <w:color w:val="000000"/>
          <w:sz w:val="36"/>
        </w:rPr>
        <w:t xml:space="preserve">AS</w:t>
      </w:r>
      <w:r>
        <w:rPr>
          <w:rFonts w:ascii="仿宋" w:eastAsia="仿宋" w:hAnsi="仿宋" w:cs="仿宋"/>
          <w:color w:val="000000"/>
          <w:sz w:val="36"/>
        </w:rPr>
        <w:t xml:space="preserve">号会丢弃，避免环路。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9. </w:t>
      </w:r>
      <w:r>
        <w:rPr>
          <w:rFonts w:ascii="仿宋" w:eastAsia="仿宋" w:hAnsi="仿宋" w:cs="仿宋"/>
          <w:color w:val="000000"/>
          <w:sz w:val="36"/>
        </w:rPr>
        <w:t xml:space="preserve">以下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地址中，属于私网地址的是（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10.255.255.255 B. 172.16.0.1 C. 192.168.256.1 D. 202.100.1.1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解析：私网地址范围：</w:t>
      </w:r>
      <w:r>
        <w:rPr>
          <w:rFonts w:ascii="仿宋" w:eastAsia="仿宋" w:hAnsi="仿宋" w:cs="仿宋"/>
          <w:color w:val="000000"/>
          <w:sz w:val="36"/>
        </w:rPr>
        <w:t xml:space="preserve">10.0.0.0-10.255.255.255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类），</w:t>
      </w:r>
      <w:r>
        <w:rPr>
          <w:rFonts w:ascii="仿宋" w:eastAsia="仿宋" w:hAnsi="仿宋" w:cs="仿宋"/>
          <w:color w:val="000000"/>
          <w:sz w:val="36"/>
        </w:rPr>
        <w:t xml:space="preserve">172.16.0.0-172.31.255.255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类），</w:t>
      </w:r>
      <w:r>
        <w:rPr>
          <w:rFonts w:ascii="仿宋" w:eastAsia="仿宋" w:hAnsi="仿宋" w:cs="仿宋"/>
          <w:color w:val="000000"/>
          <w:sz w:val="36"/>
        </w:rPr>
        <w:t xml:space="preserve">192.168.0.0-192.168.255.255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C</w:t>
      </w:r>
      <w:r>
        <w:rPr>
          <w:rFonts w:ascii="仿宋" w:eastAsia="仿宋" w:hAnsi="仿宋" w:cs="仿宋"/>
          <w:color w:val="000000"/>
          <w:sz w:val="36"/>
        </w:rPr>
        <w:t xml:space="preserve">类）。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选项</w:t>
      </w:r>
      <w:r>
        <w:rPr>
          <w:rFonts w:ascii="仿宋" w:eastAsia="仿宋" w:hAnsi="仿宋" w:cs="仿宋"/>
          <w:color w:val="000000"/>
          <w:sz w:val="36"/>
        </w:rPr>
        <w:t xml:space="preserve">172.16.0.1</w:t>
      </w:r>
      <w:r>
        <w:rPr>
          <w:rFonts w:ascii="仿宋" w:eastAsia="仿宋" w:hAnsi="仿宋" w:cs="仿宋"/>
          <w:color w:val="000000"/>
          <w:sz w:val="36"/>
        </w:rPr>
        <w:t xml:space="preserve">在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类私网范围内。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10. </w:t>
      </w:r>
      <w:r>
        <w:rPr>
          <w:rFonts w:ascii="仿宋" w:eastAsia="仿宋" w:hAnsi="仿宋" w:cs="仿宋"/>
          <w:color w:val="000000"/>
          <w:sz w:val="36"/>
        </w:rPr>
        <w:t xml:space="preserve">关于</w:t>
      </w:r>
      <w:r>
        <w:rPr>
          <w:rFonts w:ascii="仿宋" w:eastAsia="仿宋" w:hAnsi="仿宋" w:cs="仿宋"/>
          <w:color w:val="000000"/>
          <w:sz w:val="36"/>
        </w:rPr>
        <w:t xml:space="preserve">STP</w:t>
      </w:r>
      <w:r>
        <w:rPr>
          <w:rFonts w:ascii="仿宋" w:eastAsia="仿宋" w:hAnsi="仿宋" w:cs="仿宋"/>
          <w:color w:val="000000"/>
          <w:sz w:val="36"/>
        </w:rPr>
        <w:t xml:space="preserve">协议的描述，正确的是（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</w:t>
      </w:r>
      <w:r>
        <w:rPr>
          <w:rFonts w:ascii="仿宋" w:eastAsia="仿宋" w:hAnsi="仿宋" w:cs="仿宋"/>
          <w:color w:val="000000"/>
          <w:sz w:val="36"/>
        </w:rPr>
        <w:t xml:space="preserve">根桥的选举基于最小的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B. </w:t>
      </w:r>
      <w:r>
        <w:rPr>
          <w:rFonts w:ascii="仿宋" w:eastAsia="仿宋" w:hAnsi="仿宋" w:cs="仿宋"/>
          <w:color w:val="000000"/>
          <w:sz w:val="36"/>
        </w:rPr>
        <w:t xml:space="preserve">所有非根桥的端口都会被阻塞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C. </w:t>
      </w:r>
      <w:r>
        <w:rPr>
          <w:rFonts w:ascii="仿宋" w:eastAsia="仿宋" w:hAnsi="仿宋" w:cs="仿宋"/>
          <w:color w:val="000000"/>
          <w:sz w:val="36"/>
        </w:rPr>
        <w:t xml:space="preserve">端口优先级值越大，越优先成为指定端口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D. </w:t>
      </w:r>
      <w:r>
        <w:rPr>
          <w:rFonts w:ascii="仿宋" w:eastAsia="仿宋" w:hAnsi="仿宋" w:cs="仿宋"/>
          <w:color w:val="000000"/>
          <w:sz w:val="36"/>
        </w:rPr>
        <w:t xml:space="preserve">收敛时间通常为</w:t>
      </w:r>
      <w:r>
        <w:rPr>
          <w:rFonts w:ascii="仿宋" w:eastAsia="仿宋" w:hAnsi="仿宋" w:cs="仿宋"/>
          <w:color w:val="000000"/>
          <w:sz w:val="36"/>
        </w:rPr>
        <w:t xml:space="preserve">30</w:t>
      </w:r>
      <w:r>
        <w:rPr>
          <w:rFonts w:ascii="仿宋" w:eastAsia="仿宋" w:hAnsi="仿宋" w:cs="仿宋"/>
          <w:color w:val="000000"/>
          <w:sz w:val="36"/>
        </w:rPr>
        <w:t xml:space="preserve">秒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STP</w:t>
      </w:r>
      <w:r>
        <w:rPr>
          <w:rFonts w:ascii="仿宋" w:eastAsia="仿宋" w:hAnsi="仿宋" w:cs="仿宋"/>
          <w:color w:val="000000"/>
          <w:sz w:val="36"/>
        </w:rPr>
        <w:t xml:space="preserve">根桥选举比较桥</w:t>
      </w:r>
      <w:r>
        <w:rPr>
          <w:rFonts w:ascii="仿宋" w:eastAsia="仿宋" w:hAnsi="仿宋" w:cs="仿宋"/>
          <w:color w:val="000000"/>
          <w:sz w:val="36"/>
        </w:rPr>
        <w:t xml:space="preserve">ID</w:t>
      </w:r>
      <w:r>
        <w:rPr>
          <w:rFonts w:ascii="仿宋" w:eastAsia="仿宋" w:hAnsi="仿宋" w:cs="仿宋"/>
          <w:color w:val="000000"/>
          <w:sz w:val="36"/>
        </w:rPr>
        <w:t xml:space="preserve">（优先级</w:t>
      </w:r>
      <w:r>
        <w:rPr>
          <w:rFonts w:ascii="仿宋" w:eastAsia="仿宋" w:hAnsi="仿宋" w:cs="仿宋"/>
          <w:color w:val="000000"/>
          <w:sz w:val="36"/>
        </w:rPr>
        <w:t xml:space="preserve">+MAC</w:t>
      </w:r>
      <w:r>
        <w:rPr>
          <w:rFonts w:ascii="仿宋" w:eastAsia="仿宋" w:hAnsi="仿宋" w:cs="仿宋"/>
          <w:color w:val="000000"/>
          <w:sz w:val="36"/>
        </w:rPr>
        <w:t xml:space="preserve">地址），默认优先级</w:t>
      </w:r>
      <w:r>
        <w:rPr>
          <w:rFonts w:ascii="仿宋" w:eastAsia="仿宋" w:hAnsi="仿宋" w:cs="仿宋"/>
          <w:color w:val="000000"/>
          <w:sz w:val="36"/>
        </w:rPr>
        <w:t xml:space="preserve">32768</w:t>
      </w:r>
      <w:r>
        <w:rPr>
          <w:rFonts w:ascii="仿宋" w:eastAsia="仿宋" w:hAnsi="仿宋" w:cs="仿宋"/>
          <w:color w:val="000000"/>
          <w:sz w:val="36"/>
        </w:rPr>
        <w:t xml:space="preserve">，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地址最小的成为根桥；非根桥的指定端口和根端口处于转发状态，阻塞端口处于阻塞状态；端口优先级值越小越优先；收敛时间约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秒（转发延迟</w:t>
      </w:r>
      <w:r>
        <w:rPr>
          <w:rFonts w:ascii="仿宋" w:eastAsia="仿宋" w:hAnsi="仿宋" w:cs="仿宋"/>
          <w:color w:val="000000"/>
          <w:sz w:val="36"/>
        </w:rPr>
        <w:t xml:space="preserve">15</w:t>
      </w:r>
      <w:r>
        <w:rPr>
          <w:rFonts w:ascii="仿宋" w:eastAsia="仿宋" w:hAnsi="仿宋" w:cs="仿宋"/>
          <w:color w:val="000000"/>
          <w:sz w:val="36"/>
        </w:rPr>
        <w:t xml:space="preserve">秒</w:t>
      </w:r>
      <w:r>
        <w:rPr>
          <w:rFonts w:ascii="仿宋" w:eastAsia="仿宋" w:hAnsi="仿宋" w:cs="仿宋"/>
          <w:color w:val="000000"/>
          <w:sz w:val="36"/>
        </w:rPr>
        <w:t xml:space="preserve">×2+</w:t>
      </w:r>
      <w:r>
        <w:rPr>
          <w:rFonts w:ascii="仿宋" w:eastAsia="仿宋" w:hAnsi="仿宋" w:cs="仿宋"/>
          <w:color w:val="000000"/>
          <w:sz w:val="36"/>
        </w:rPr>
        <w:t xml:space="preserve">监听</w:t>
      </w:r>
      <w:r>
        <w:rPr>
          <w:rFonts w:ascii="仿宋" w:eastAsia="仿宋" w:hAnsi="仿宋" w:cs="仿宋"/>
          <w:color w:val="000000"/>
          <w:sz w:val="36"/>
        </w:rPr>
        <w:t xml:space="preserve">15</w:t>
      </w:r>
      <w:r>
        <w:rPr>
          <w:rFonts w:ascii="仿宋" w:eastAsia="仿宋" w:hAnsi="仿宋" w:cs="仿宋"/>
          <w:color w:val="000000"/>
          <w:sz w:val="36"/>
        </w:rPr>
        <w:t xml:space="preserve">秒），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正确。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11. </w:t>
      </w:r>
      <w:r>
        <w:rPr>
          <w:rFonts w:ascii="仿宋" w:eastAsia="仿宋" w:hAnsi="仿宋" w:cs="仿宋"/>
          <w:color w:val="000000"/>
          <w:sz w:val="36"/>
        </w:rPr>
        <w:t xml:space="preserve">以下加密算法中，属于对称加密的是（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RSA B. AES C. SHA-256 D. DSA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解析：对称加密（</w:t>
      </w:r>
      <w:r>
        <w:rPr>
          <w:rFonts w:ascii="仿宋" w:eastAsia="仿宋" w:hAnsi="仿宋" w:cs="仿宋"/>
          <w:color w:val="000000"/>
          <w:sz w:val="36"/>
        </w:rPr>
        <w:t xml:space="preserve">AES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DES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3DES</w:t>
      </w:r>
      <w:r>
        <w:rPr>
          <w:rFonts w:ascii="仿宋" w:eastAsia="仿宋" w:hAnsi="仿宋" w:cs="仿宋"/>
          <w:color w:val="000000"/>
          <w:sz w:val="36"/>
        </w:rPr>
        <w:t xml:space="preserve">）使用相同密钥，非对称加密（</w:t>
      </w:r>
      <w:r>
        <w:rPr>
          <w:rFonts w:ascii="仿宋" w:eastAsia="仿宋" w:hAnsi="仿宋" w:cs="仿宋"/>
          <w:color w:val="000000"/>
          <w:sz w:val="36"/>
        </w:rPr>
        <w:t xml:space="preserve">RSA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DSA</w:t>
      </w:r>
      <w:r>
        <w:rPr>
          <w:rFonts w:ascii="仿宋" w:eastAsia="仿宋" w:hAnsi="仿宋" w:cs="仿宋"/>
          <w:color w:val="000000"/>
          <w:sz w:val="36"/>
        </w:rPr>
        <w:t xml:space="preserve">）使用公私钥对，</w:t>
      </w:r>
      <w:r>
        <w:rPr>
          <w:rFonts w:ascii="仿宋" w:eastAsia="仿宋" w:hAnsi="仿宋" w:cs="仿宋"/>
          <w:color w:val="000000"/>
          <w:sz w:val="36"/>
        </w:rPr>
        <w:t xml:space="preserve">SHA-256</w:t>
      </w:r>
      <w:r>
        <w:rPr>
          <w:rFonts w:ascii="仿宋" w:eastAsia="仿宋" w:hAnsi="仿宋" w:cs="仿宋"/>
          <w:color w:val="000000"/>
          <w:sz w:val="36"/>
        </w:rPr>
        <w:t xml:space="preserve">是哈希算法。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12. DHCP</w:t>
      </w:r>
      <w:r>
        <w:rPr>
          <w:rFonts w:ascii="仿宋" w:eastAsia="仿宋" w:hAnsi="仿宋" w:cs="仿宋"/>
          <w:color w:val="000000"/>
          <w:sz w:val="36"/>
        </w:rPr>
        <w:t xml:space="preserve">客户端首次启动时发送的报文是（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DHCP Offer B. DHCP Discover C. DHCP Request D. DHCP ACK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流程：</w:t>
      </w:r>
      <w:r>
        <w:rPr>
          <w:rFonts w:ascii="仿宋" w:eastAsia="仿宋" w:hAnsi="仿宋" w:cs="仿宋"/>
          <w:color w:val="000000"/>
          <w:sz w:val="36"/>
        </w:rPr>
        <w:t xml:space="preserve">Discover</w:t>
      </w:r>
      <w:r>
        <w:rPr>
          <w:rFonts w:ascii="仿宋" w:eastAsia="仿宋" w:hAnsi="仿宋" w:cs="仿宋"/>
          <w:color w:val="000000"/>
          <w:sz w:val="36"/>
        </w:rPr>
        <w:t xml:space="preserve">（客户端广播寻找服务器）</w:t>
      </w:r>
      <w:r>
        <w:rPr>
          <w:rFonts w:ascii="仿宋" w:eastAsia="仿宋" w:hAnsi="仿宋" w:cs="仿宋"/>
          <w:color w:val="000000"/>
          <w:sz w:val="36"/>
        </w:rPr>
        <w:t xml:space="preserve">→Offer</w:t>
      </w:r>
      <w:r>
        <w:rPr>
          <w:rFonts w:ascii="仿宋" w:eastAsia="仿宋" w:hAnsi="仿宋" w:cs="仿宋"/>
          <w:color w:val="000000"/>
          <w:sz w:val="36"/>
        </w:rPr>
        <w:t xml:space="preserve">（服务器响应）</w:t>
      </w:r>
      <w:r>
        <w:rPr>
          <w:rFonts w:ascii="仿宋" w:eastAsia="仿宋" w:hAnsi="仿宋" w:cs="仿宋"/>
          <w:color w:val="000000"/>
          <w:sz w:val="36"/>
        </w:rPr>
        <w:t xml:space="preserve">→Request</w:t>
      </w:r>
      <w:r>
        <w:rPr>
          <w:rFonts w:ascii="仿宋" w:eastAsia="仿宋" w:hAnsi="仿宋" w:cs="仿宋"/>
          <w:color w:val="000000"/>
          <w:sz w:val="36"/>
        </w:rPr>
        <w:t xml:space="preserve">（客户端请求地址）</w:t>
      </w:r>
      <w:r>
        <w:rPr>
          <w:rFonts w:ascii="仿宋" w:eastAsia="仿宋" w:hAnsi="仿宋" w:cs="仿宋"/>
          <w:color w:val="000000"/>
          <w:sz w:val="36"/>
        </w:rPr>
        <w:t xml:space="preserve">→ACK</w:t>
      </w:r>
      <w:r>
        <w:rPr>
          <w:rFonts w:ascii="仿宋" w:eastAsia="仿宋" w:hAnsi="仿宋" w:cs="仿宋"/>
          <w:color w:val="000000"/>
          <w:sz w:val="36"/>
        </w:rPr>
        <w:t xml:space="preserve">（服务器确认）。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13. </w:t>
      </w:r>
      <w:r>
        <w:rPr>
          <w:rFonts w:ascii="仿宋" w:eastAsia="仿宋" w:hAnsi="仿宋" w:cs="仿宋"/>
          <w:color w:val="000000"/>
          <w:sz w:val="36"/>
        </w:rPr>
        <w:t xml:space="preserve">某企业网络需要限制部门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只能访问</w:t>
      </w:r>
      <w:r>
        <w:rPr>
          <w:rFonts w:ascii="仿宋" w:eastAsia="仿宋" w:hAnsi="仿宋" w:cs="仿宋"/>
          <w:color w:val="000000"/>
          <w:sz w:val="36"/>
        </w:rPr>
        <w:t xml:space="preserve">HTTP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HTTPS</w:t>
      </w:r>
      <w:r>
        <w:rPr>
          <w:rFonts w:ascii="仿宋" w:eastAsia="仿宋" w:hAnsi="仿宋" w:cs="仿宋"/>
          <w:color w:val="000000"/>
          <w:sz w:val="36"/>
        </w:rPr>
        <w:t xml:space="preserve">服务，应在防火墙中配置（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</w:t>
      </w:r>
      <w:r>
        <w:rPr>
          <w:rFonts w:ascii="仿宋" w:eastAsia="仿宋" w:hAnsi="仿宋" w:cs="仿宋"/>
          <w:color w:val="000000"/>
          <w:sz w:val="36"/>
        </w:rPr>
        <w:t xml:space="preserve">源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地址过滤</w:t>
      </w:r>
      <w:r>
        <w:rPr>
          <w:rFonts w:ascii="仿宋" w:eastAsia="仿宋" w:hAnsi="仿宋" w:cs="仿宋"/>
          <w:color w:val="000000"/>
          <w:sz w:val="36"/>
        </w:rPr>
        <w:t xml:space="preserve"> B. </w:t>
      </w:r>
      <w:r>
        <w:rPr>
          <w:rFonts w:ascii="仿宋" w:eastAsia="仿宋" w:hAnsi="仿宋" w:cs="仿宋"/>
          <w:color w:val="000000"/>
          <w:sz w:val="36"/>
        </w:rPr>
        <w:t xml:space="preserve">目的端口过滤</w:t>
      </w:r>
      <w:r>
        <w:rPr>
          <w:rFonts w:ascii="仿宋" w:eastAsia="仿宋" w:hAnsi="仿宋" w:cs="仿宋"/>
          <w:color w:val="000000"/>
          <w:sz w:val="36"/>
        </w:rPr>
        <w:t xml:space="preserve"> C. </w:t>
      </w:r>
      <w:r>
        <w:rPr>
          <w:rFonts w:ascii="仿宋" w:eastAsia="仿宋" w:hAnsi="仿宋" w:cs="仿宋"/>
          <w:color w:val="000000"/>
          <w:sz w:val="36"/>
        </w:rPr>
        <w:t xml:space="preserve">源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地址过滤</w:t>
      </w:r>
      <w:r>
        <w:rPr>
          <w:rFonts w:ascii="仿宋" w:eastAsia="仿宋" w:hAnsi="仿宋" w:cs="仿宋"/>
          <w:color w:val="000000"/>
          <w:sz w:val="36"/>
        </w:rPr>
        <w:t xml:space="preserve"> D. </w:t>
      </w:r>
      <w:r>
        <w:rPr>
          <w:rFonts w:ascii="仿宋" w:eastAsia="仿宋" w:hAnsi="仿宋" w:cs="仿宋"/>
          <w:color w:val="000000"/>
          <w:sz w:val="36"/>
        </w:rPr>
        <w:t xml:space="preserve">时间访问控制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HTTP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80</w:t>
      </w:r>
      <w:r>
        <w:rPr>
          <w:rFonts w:ascii="仿宋" w:eastAsia="仿宋" w:hAnsi="仿宋" w:cs="仿宋"/>
          <w:color w:val="000000"/>
          <w:sz w:val="36"/>
        </w:rPr>
        <w:t xml:space="preserve">）、</w:t>
      </w:r>
      <w:r>
        <w:rPr>
          <w:rFonts w:ascii="仿宋" w:eastAsia="仿宋" w:hAnsi="仿宋" w:cs="仿宋"/>
          <w:color w:val="000000"/>
          <w:sz w:val="36"/>
        </w:rPr>
        <w:t xml:space="preserve">HTTPS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443</w:t>
      </w:r>
      <w:r>
        <w:rPr>
          <w:rFonts w:ascii="仿宋" w:eastAsia="仿宋" w:hAnsi="仿宋" w:cs="仿宋"/>
          <w:color w:val="000000"/>
          <w:sz w:val="36"/>
        </w:rPr>
        <w:t xml:space="preserve">）是目的端口，通过限制目的端口可实现服务访问控制。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14. </w:t>
      </w:r>
      <w:r>
        <w:rPr>
          <w:rFonts w:ascii="仿宋" w:eastAsia="仿宋" w:hAnsi="仿宋" w:cs="仿宋"/>
          <w:color w:val="000000"/>
          <w:sz w:val="36"/>
        </w:rPr>
        <w:t xml:space="preserve">以下</w:t>
      </w:r>
      <w:r>
        <w:rPr>
          <w:rFonts w:ascii="仿宋" w:eastAsia="仿宋" w:hAnsi="仿宋" w:cs="仿宋"/>
          <w:color w:val="000000"/>
          <w:sz w:val="36"/>
        </w:rPr>
        <w:t xml:space="preserve">IPv6</w:t>
      </w:r>
      <w:r>
        <w:rPr>
          <w:rFonts w:ascii="仿宋" w:eastAsia="仿宋" w:hAnsi="仿宋" w:cs="仿宋"/>
          <w:color w:val="000000"/>
          <w:sz w:val="36"/>
        </w:rPr>
        <w:t xml:space="preserve">地址表示正确的是（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::1 B. 2001:db8::1:2:3:4:5 C. fe80::g123 D. 192.168.1.1::1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IPv6</w:t>
      </w:r>
      <w:r>
        <w:rPr>
          <w:rFonts w:ascii="仿宋" w:eastAsia="仿宋" w:hAnsi="仿宋" w:cs="仿宋"/>
          <w:color w:val="000000"/>
          <w:sz w:val="36"/>
        </w:rPr>
        <w:t xml:space="preserve">地址由</w:t>
      </w:r>
      <w:r>
        <w:rPr>
          <w:rFonts w:ascii="仿宋" w:eastAsia="仿宋" w:hAnsi="仿宋" w:cs="仿宋"/>
          <w:color w:val="000000"/>
          <w:sz w:val="36"/>
        </w:rPr>
        <w:t xml:space="preserve">8</w:t>
      </w:r>
      <w:r>
        <w:rPr>
          <w:rFonts w:ascii="仿宋" w:eastAsia="仿宋" w:hAnsi="仿宋" w:cs="仿宋"/>
          <w:color w:val="000000"/>
          <w:sz w:val="36"/>
        </w:rPr>
        <w:t xml:space="preserve">组</w:t>
      </w:r>
      <w:r>
        <w:rPr>
          <w:rFonts w:ascii="仿宋" w:eastAsia="仿宋" w:hAnsi="仿宋" w:cs="仿宋"/>
          <w:color w:val="000000"/>
          <w:sz w:val="36"/>
        </w:rPr>
        <w:t xml:space="preserve">16</w:t>
      </w:r>
      <w:r>
        <w:rPr>
          <w:rFonts w:ascii="仿宋" w:eastAsia="仿宋" w:hAnsi="仿宋" w:cs="仿宋"/>
          <w:color w:val="000000"/>
          <w:sz w:val="36"/>
        </w:rPr>
        <w:t xml:space="preserve">位十六进制数组成，用双冒号</w:t>
      </w:r>
      <w:r>
        <w:rPr>
          <w:rFonts w:ascii="仿宋" w:eastAsia="仿宋" w:hAnsi="仿宋" w:cs="仿宋"/>
          <w:color w:val="000000"/>
          <w:sz w:val="36"/>
        </w:rPr>
        <w:t xml:space="preserve">(::)</w:t>
      </w:r>
      <w:r>
        <w:rPr>
          <w:rFonts w:ascii="仿宋" w:eastAsia="仿宋" w:hAnsi="仿宋" w:cs="仿宋"/>
          <w:color w:val="000000"/>
          <w:sz w:val="36"/>
        </w:rPr>
        <w:t xml:space="preserve">表示连续的</w:t>
      </w:r>
      <w:r>
        <w:rPr>
          <w:rFonts w:ascii="仿宋" w:eastAsia="仿宋" w:hAnsi="仿宋" w:cs="仿宋"/>
          <w:color w:val="000000"/>
          <w:sz w:val="36"/>
        </w:rPr>
        <w:t xml:space="preserve">0</w:t>
      </w:r>
      <w:r>
        <w:rPr>
          <w:rFonts w:ascii="仿宋" w:eastAsia="仿宋" w:hAnsi="仿宋" w:cs="仿宋"/>
          <w:color w:val="000000"/>
          <w:sz w:val="36"/>
        </w:rPr>
        <w:t xml:space="preserve">段（仅一次）。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选项超过</w:t>
      </w:r>
      <w:r>
        <w:rPr>
          <w:rFonts w:ascii="仿宋" w:eastAsia="仿宋" w:hAnsi="仿宋" w:cs="仿宋"/>
          <w:color w:val="000000"/>
          <w:sz w:val="36"/>
        </w:rPr>
        <w:t xml:space="preserve">8</w:t>
      </w:r>
      <w:r>
        <w:rPr>
          <w:rFonts w:ascii="仿宋" w:eastAsia="仿宋" w:hAnsi="仿宋" w:cs="仿宋"/>
          <w:color w:val="000000"/>
          <w:sz w:val="36"/>
        </w:rPr>
        <w:t xml:space="preserve">组（</w:t>
      </w:r>
      <w:r>
        <w:rPr>
          <w:rFonts w:ascii="仿宋" w:eastAsia="仿宋" w:hAnsi="仿宋" w:cs="仿宋"/>
          <w:color w:val="000000"/>
          <w:sz w:val="36"/>
        </w:rPr>
        <w:t xml:space="preserve">2001,db8,,1,2,3,4,5</w:t>
      </w:r>
      <w:r>
        <w:rPr>
          <w:rFonts w:ascii="仿宋" w:eastAsia="仿宋" w:hAnsi="仿宋" w:cs="仿宋"/>
          <w:color w:val="000000"/>
          <w:sz w:val="36"/>
        </w:rPr>
        <w:t xml:space="preserve">共</w:t>
      </w:r>
      <w:r>
        <w:rPr>
          <w:rFonts w:ascii="仿宋" w:eastAsia="仿宋" w:hAnsi="仿宋" w:cs="仿宋"/>
          <w:color w:val="000000"/>
          <w:sz w:val="36"/>
        </w:rPr>
        <w:t xml:space="preserve">8</w:t>
      </w:r>
      <w:r>
        <w:rPr>
          <w:rFonts w:ascii="仿宋" w:eastAsia="仿宋" w:hAnsi="仿宋" w:cs="仿宋"/>
          <w:color w:val="000000"/>
          <w:sz w:val="36"/>
        </w:rPr>
        <w:t xml:space="preserve">组？实际应为</w:t>
      </w:r>
      <w:r>
        <w:rPr>
          <w:rFonts w:ascii="仿宋" w:eastAsia="仿宋" w:hAnsi="仿宋" w:cs="仿宋"/>
          <w:color w:val="000000"/>
          <w:sz w:val="36"/>
        </w:rPr>
        <w:t xml:space="preserve">2001:db8::1:2:3:4:5</w:t>
      </w:r>
      <w:r>
        <w:rPr>
          <w:rFonts w:ascii="仿宋" w:eastAsia="仿宋" w:hAnsi="仿宋" w:cs="仿宋"/>
          <w:color w:val="000000"/>
          <w:sz w:val="36"/>
        </w:rPr>
        <w:t xml:space="preserve">是</w:t>
      </w:r>
      <w:r>
        <w:rPr>
          <w:rFonts w:ascii="仿宋" w:eastAsia="仿宋" w:hAnsi="仿宋" w:cs="仿宋"/>
          <w:color w:val="000000"/>
          <w:sz w:val="36"/>
        </w:rPr>
        <w:t xml:space="preserve">9</w:t>
      </w:r>
      <w:r>
        <w:rPr>
          <w:rFonts w:ascii="仿宋" w:eastAsia="仿宋" w:hAnsi="仿宋" w:cs="仿宋"/>
          <w:color w:val="000000"/>
          <w:sz w:val="36"/>
        </w:rPr>
        <w:t xml:space="preserve">组，错误）；</w:t>
      </w:r>
      <w:r>
        <w:rPr>
          <w:rFonts w:ascii="仿宋" w:eastAsia="仿宋" w:hAnsi="仿宋" w:cs="仿宋"/>
          <w:color w:val="000000"/>
          <w:sz w:val="36"/>
        </w:rPr>
        <w:t xml:space="preserve">C</w:t>
      </w:r>
      <w:r>
        <w:rPr>
          <w:rFonts w:ascii="仿宋" w:eastAsia="仿宋" w:hAnsi="仿宋" w:cs="仿宋"/>
          <w:color w:val="000000"/>
          <w:sz w:val="36"/>
        </w:rPr>
        <w:t xml:space="preserve">选项包含非十六进制字符</w:t>
      </w:r>
      <w:r>
        <w:rPr>
          <w:rFonts w:ascii="仿宋" w:eastAsia="仿宋" w:hAnsi="仿宋" w:cs="仿宋"/>
          <w:color w:val="000000"/>
          <w:sz w:val="36"/>
        </w:rPr>
        <w:t xml:space="preserve">g</w:t>
      </w:r>
      <w:r>
        <w:rPr>
          <w:rFonts w:ascii="仿宋" w:eastAsia="仿宋" w:hAnsi="仿宋" w:cs="仿宋"/>
          <w:color w:val="000000"/>
          <w:sz w:val="36"/>
        </w:rPr>
        <w:t xml:space="preserve">；</w:t>
      </w:r>
      <w:r>
        <w:rPr>
          <w:rFonts w:ascii="仿宋" w:eastAsia="仿宋" w:hAnsi="仿宋" w:cs="仿宋"/>
          <w:color w:val="000000"/>
          <w:sz w:val="36"/>
        </w:rPr>
        <w:t xml:space="preserve">D</w:t>
      </w:r>
      <w:r>
        <w:rPr>
          <w:rFonts w:ascii="仿宋" w:eastAsia="仿宋" w:hAnsi="仿宋" w:cs="仿宋"/>
          <w:color w:val="000000"/>
          <w:sz w:val="36"/>
        </w:rPr>
        <w:t xml:space="preserve">选项混合</w:t>
      </w:r>
      <w:r>
        <w:rPr>
          <w:rFonts w:ascii="仿宋" w:eastAsia="仿宋" w:hAnsi="仿宋" w:cs="仿宋"/>
          <w:color w:val="000000"/>
          <w:sz w:val="36"/>
        </w:rPr>
        <w:t xml:space="preserve">IPv4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IPv6</w:t>
      </w:r>
      <w:r>
        <w:rPr>
          <w:rFonts w:ascii="仿宋" w:eastAsia="仿宋" w:hAnsi="仿宋" w:cs="仿宋"/>
          <w:color w:val="000000"/>
          <w:sz w:val="36"/>
        </w:rPr>
        <w:t xml:space="preserve">格式错误；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选项</w:t>
      </w:r>
      <w:r>
        <w:rPr>
          <w:rFonts w:ascii="仿宋" w:eastAsia="仿宋" w:hAnsi="仿宋" w:cs="仿宋"/>
          <w:color w:val="000000"/>
          <w:sz w:val="36"/>
        </w:rPr>
        <w:t xml:space="preserve">::1</w:t>
      </w:r>
      <w:r>
        <w:rPr>
          <w:rFonts w:ascii="仿宋" w:eastAsia="仿宋" w:hAnsi="仿宋" w:cs="仿宋"/>
          <w:color w:val="000000"/>
          <w:sz w:val="36"/>
        </w:rPr>
        <w:t xml:space="preserve">是环回地址，正确。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15. </w:t>
      </w:r>
      <w:r>
        <w:rPr>
          <w:rFonts w:ascii="仿宋" w:eastAsia="仿宋" w:hAnsi="仿宋" w:cs="仿宋"/>
          <w:color w:val="000000"/>
          <w:sz w:val="36"/>
        </w:rPr>
        <w:t xml:space="preserve">关于</w:t>
      </w:r>
      <w:r>
        <w:rPr>
          <w:rFonts w:ascii="仿宋" w:eastAsia="仿宋" w:hAnsi="仿宋" w:cs="仿宋"/>
          <w:color w:val="000000"/>
          <w:sz w:val="36"/>
        </w:rPr>
        <w:t xml:space="preserve">MPLS VPN</w:t>
      </w:r>
      <w:r>
        <w:rPr>
          <w:rFonts w:ascii="仿宋" w:eastAsia="仿宋" w:hAnsi="仿宋" w:cs="仿宋"/>
          <w:color w:val="000000"/>
          <w:sz w:val="36"/>
        </w:rPr>
        <w:t xml:space="preserve">的描述，错误的是（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</w:t>
      </w:r>
      <w:r>
        <w:rPr>
          <w:rFonts w:ascii="仿宋" w:eastAsia="仿宋" w:hAnsi="仿宋" w:cs="仿宋"/>
          <w:color w:val="000000"/>
          <w:sz w:val="36"/>
        </w:rPr>
        <w:t xml:space="preserve">数据在公网中通过标签转发</w:t>
      </w:r>
      <w:r>
        <w:rPr>
          <w:rFonts w:ascii="仿宋" w:eastAsia="仿宋" w:hAnsi="仿宋" w:cs="仿宋"/>
          <w:color w:val="000000"/>
          <w:sz w:val="36"/>
        </w:rPr>
        <w:t xml:space="preserve"> B. CE</w:t>
      </w:r>
      <w:r>
        <w:rPr>
          <w:rFonts w:ascii="仿宋" w:eastAsia="仿宋" w:hAnsi="仿宋" w:cs="仿宋"/>
          <w:color w:val="000000"/>
          <w:sz w:val="36"/>
        </w:rPr>
        <w:t xml:space="preserve">设备连接用户和</w:t>
      </w:r>
      <w:r>
        <w:rPr>
          <w:rFonts w:ascii="仿宋" w:eastAsia="仿宋" w:hAnsi="仿宋" w:cs="仿宋"/>
          <w:color w:val="000000"/>
          <w:sz w:val="36"/>
        </w:rPr>
        <w:t xml:space="preserve">PE</w:t>
      </w:r>
      <w:r>
        <w:rPr>
          <w:rFonts w:ascii="仿宋" w:eastAsia="仿宋" w:hAnsi="仿宋" w:cs="仿宋"/>
          <w:color w:val="000000"/>
          <w:sz w:val="36"/>
        </w:rPr>
        <w:t xml:space="preserve">设备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C. </w:t>
      </w:r>
      <w:r>
        <w:rPr>
          <w:rFonts w:ascii="仿宋" w:eastAsia="仿宋" w:hAnsi="仿宋" w:cs="仿宋"/>
          <w:color w:val="000000"/>
          <w:sz w:val="36"/>
        </w:rPr>
        <w:t xml:space="preserve">标签由</w:t>
      </w:r>
      <w:r>
        <w:rPr>
          <w:rFonts w:ascii="仿宋" w:eastAsia="仿宋" w:hAnsi="仿宋" w:cs="仿宋"/>
          <w:color w:val="000000"/>
          <w:sz w:val="36"/>
        </w:rPr>
        <w:t xml:space="preserve">LER</w:t>
      </w:r>
      <w:r>
        <w:rPr>
          <w:rFonts w:ascii="仿宋" w:eastAsia="仿宋" w:hAnsi="仿宋" w:cs="仿宋"/>
          <w:color w:val="000000"/>
          <w:sz w:val="36"/>
        </w:rPr>
        <w:t xml:space="preserve">分配</w:t>
      </w:r>
      <w:r>
        <w:rPr>
          <w:rFonts w:ascii="仿宋" w:eastAsia="仿宋" w:hAnsi="仿宋" w:cs="仿宋"/>
          <w:color w:val="000000"/>
          <w:sz w:val="36"/>
        </w:rPr>
        <w:t xml:space="preserve"> D. </w:t>
      </w:r>
      <w:r>
        <w:rPr>
          <w:rFonts w:ascii="仿宋" w:eastAsia="仿宋" w:hAnsi="仿宋" w:cs="仿宋"/>
          <w:color w:val="000000"/>
          <w:sz w:val="36"/>
        </w:rPr>
        <w:t xml:space="preserve">支持多租户隔离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C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MPLS</w:t>
      </w:r>
      <w:r>
        <w:rPr>
          <w:rFonts w:ascii="仿宋" w:eastAsia="仿宋" w:hAnsi="仿宋" w:cs="仿宋"/>
          <w:color w:val="000000"/>
          <w:sz w:val="36"/>
        </w:rPr>
        <w:t xml:space="preserve">标签由</w:t>
      </w:r>
      <w:r>
        <w:rPr>
          <w:rFonts w:ascii="仿宋" w:eastAsia="仿宋" w:hAnsi="仿宋" w:cs="仿宋"/>
          <w:color w:val="000000"/>
          <w:sz w:val="36"/>
        </w:rPr>
        <w:t xml:space="preserve">LSR</w:t>
      </w:r>
      <w:r>
        <w:rPr>
          <w:rFonts w:ascii="仿宋" w:eastAsia="仿宋" w:hAnsi="仿宋" w:cs="仿宋"/>
          <w:color w:val="000000"/>
          <w:sz w:val="36"/>
        </w:rPr>
        <w:t xml:space="preserve">（标签交换路由器）在</w:t>
      </w:r>
      <w:r>
        <w:rPr>
          <w:rFonts w:ascii="仿宋" w:eastAsia="仿宋" w:hAnsi="仿宋" w:cs="仿宋"/>
          <w:color w:val="000000"/>
          <w:sz w:val="36"/>
        </w:rPr>
        <w:t xml:space="preserve">LDP</w:t>
      </w:r>
      <w:r>
        <w:rPr>
          <w:rFonts w:ascii="仿宋" w:eastAsia="仿宋" w:hAnsi="仿宋" w:cs="仿宋"/>
          <w:color w:val="000000"/>
          <w:sz w:val="36"/>
        </w:rPr>
        <w:t xml:space="preserve">协议中分配，</w:t>
      </w:r>
      <w:r>
        <w:rPr>
          <w:rFonts w:ascii="仿宋" w:eastAsia="仿宋" w:hAnsi="仿宋" w:cs="仿宋"/>
          <w:color w:val="000000"/>
          <w:sz w:val="36"/>
        </w:rPr>
        <w:t xml:space="preserve">LER</w:t>
      </w:r>
      <w:r>
        <w:rPr>
          <w:rFonts w:ascii="仿宋" w:eastAsia="仿宋" w:hAnsi="仿宋" w:cs="仿宋"/>
          <w:color w:val="000000"/>
          <w:sz w:val="36"/>
        </w:rPr>
        <w:t xml:space="preserve">（标签边缘路由器）是入口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出口设备，负责标签的压入和弹出，</w:t>
      </w:r>
      <w:r>
        <w:rPr>
          <w:rFonts w:ascii="仿宋" w:eastAsia="仿宋" w:hAnsi="仿宋" w:cs="仿宋"/>
          <w:color w:val="000000"/>
          <w:sz w:val="36"/>
        </w:rPr>
        <w:t xml:space="preserve">C</w:t>
      </w:r>
      <w:r>
        <w:rPr>
          <w:rFonts w:ascii="仿宋" w:eastAsia="仿宋" w:hAnsi="仿宋" w:cs="仿宋"/>
          <w:color w:val="000000"/>
          <w:sz w:val="36"/>
        </w:rPr>
        <w:t xml:space="preserve">选项错误。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16. </w:t>
      </w:r>
      <w:r>
        <w:rPr>
          <w:rFonts w:ascii="仿宋" w:eastAsia="仿宋" w:hAnsi="仿宋" w:cs="仿宋"/>
          <w:color w:val="000000"/>
          <w:sz w:val="36"/>
        </w:rPr>
        <w:t xml:space="preserve">网络管理中，</w:t>
      </w:r>
      <w:r>
        <w:rPr>
          <w:rFonts w:ascii="仿宋" w:eastAsia="仿宋" w:hAnsi="仿宋" w:cs="仿宋"/>
          <w:color w:val="000000"/>
          <w:sz w:val="36"/>
        </w:rPr>
        <w:t xml:space="preserve">SNMP</w:t>
      </w:r>
      <w:r>
        <w:rPr>
          <w:rFonts w:ascii="仿宋" w:eastAsia="仿宋" w:hAnsi="仿宋" w:cs="仿宋"/>
          <w:color w:val="000000"/>
          <w:sz w:val="36"/>
        </w:rPr>
        <w:t xml:space="preserve">协议使用的端口是（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161</w:t>
      </w:r>
      <w:r>
        <w:rPr>
          <w:rFonts w:ascii="仿宋" w:eastAsia="仿宋" w:hAnsi="仿宋" w:cs="仿宋"/>
          <w:color w:val="000000"/>
          <w:sz w:val="36"/>
        </w:rPr>
        <w:t xml:space="preserve">（读）和</w:t>
      </w:r>
      <w:r>
        <w:rPr>
          <w:rFonts w:ascii="仿宋" w:eastAsia="仿宋" w:hAnsi="仿宋" w:cs="仿宋"/>
          <w:color w:val="000000"/>
          <w:sz w:val="36"/>
        </w:rPr>
        <w:t xml:space="preserve">162</w:t>
      </w:r>
      <w:r>
        <w:rPr>
          <w:rFonts w:ascii="仿宋" w:eastAsia="仿宋" w:hAnsi="仿宋" w:cs="仿宋"/>
          <w:color w:val="000000"/>
          <w:sz w:val="36"/>
        </w:rPr>
        <w:t xml:space="preserve">（陷阱）</w:t>
      </w:r>
      <w:r>
        <w:rPr>
          <w:rFonts w:ascii="仿宋" w:eastAsia="仿宋" w:hAnsi="仿宋" w:cs="仿宋"/>
          <w:color w:val="000000"/>
          <w:sz w:val="36"/>
        </w:rPr>
        <w:t xml:space="preserve"> B. 162</w:t>
      </w:r>
      <w:r>
        <w:rPr>
          <w:rFonts w:ascii="仿宋" w:eastAsia="仿宋" w:hAnsi="仿宋" w:cs="仿宋"/>
          <w:color w:val="000000"/>
          <w:sz w:val="36"/>
        </w:rPr>
        <w:t xml:space="preserve">（读）和</w:t>
      </w:r>
      <w:r>
        <w:rPr>
          <w:rFonts w:ascii="仿宋" w:eastAsia="仿宋" w:hAnsi="仿宋" w:cs="仿宋"/>
          <w:color w:val="000000"/>
          <w:sz w:val="36"/>
        </w:rPr>
        <w:t xml:space="preserve">161</w:t>
      </w:r>
      <w:r>
        <w:rPr>
          <w:rFonts w:ascii="仿宋" w:eastAsia="仿宋" w:hAnsi="仿宋" w:cs="仿宋"/>
          <w:color w:val="000000"/>
          <w:sz w:val="36"/>
        </w:rPr>
        <w:t xml:space="preserve">（陷阱）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C. 80</w:t>
      </w:r>
      <w:r>
        <w:rPr>
          <w:rFonts w:ascii="仿宋" w:eastAsia="仿宋" w:hAnsi="仿宋" w:cs="仿宋"/>
          <w:color w:val="000000"/>
          <w:sz w:val="36"/>
        </w:rPr>
        <w:t xml:space="preserve">（读）和</w:t>
      </w:r>
      <w:r>
        <w:rPr>
          <w:rFonts w:ascii="仿宋" w:eastAsia="仿宋" w:hAnsi="仿宋" w:cs="仿宋"/>
          <w:color w:val="000000"/>
          <w:sz w:val="36"/>
        </w:rPr>
        <w:t xml:space="preserve">443</w:t>
      </w:r>
      <w:r>
        <w:rPr>
          <w:rFonts w:ascii="仿宋" w:eastAsia="仿宋" w:hAnsi="仿宋" w:cs="仿宋"/>
          <w:color w:val="000000"/>
          <w:sz w:val="36"/>
        </w:rPr>
        <w:t xml:space="preserve">（陷阱）</w:t>
      </w:r>
      <w:r>
        <w:rPr>
          <w:rFonts w:ascii="仿宋" w:eastAsia="仿宋" w:hAnsi="仿宋" w:cs="仿宋"/>
          <w:color w:val="000000"/>
          <w:sz w:val="36"/>
        </w:rPr>
        <w:t xml:space="preserve"> D. 53</w:t>
      </w:r>
      <w:r>
        <w:rPr>
          <w:rFonts w:ascii="仿宋" w:eastAsia="仿宋" w:hAnsi="仿宋" w:cs="仿宋"/>
          <w:color w:val="000000"/>
          <w:sz w:val="36"/>
        </w:rPr>
        <w:t xml:space="preserve">（读）和</w:t>
      </w:r>
      <w:r>
        <w:rPr>
          <w:rFonts w:ascii="仿宋" w:eastAsia="仿宋" w:hAnsi="仿宋" w:cs="仿宋"/>
          <w:color w:val="000000"/>
          <w:sz w:val="36"/>
        </w:rPr>
        <w:t xml:space="preserve">67</w:t>
      </w:r>
      <w:r>
        <w:rPr>
          <w:rFonts w:ascii="仿宋" w:eastAsia="仿宋" w:hAnsi="仿宋" w:cs="仿宋"/>
          <w:color w:val="000000"/>
          <w:sz w:val="36"/>
        </w:rPr>
        <w:t xml:space="preserve">（陷阱）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SNMP</w:t>
      </w:r>
      <w:r>
        <w:rPr>
          <w:rFonts w:ascii="仿宋" w:eastAsia="仿宋" w:hAnsi="仿宋" w:cs="仿宋"/>
          <w:color w:val="000000"/>
          <w:sz w:val="36"/>
        </w:rPr>
        <w:t xml:space="preserve">管理站通过</w:t>
      </w:r>
      <w:r>
        <w:rPr>
          <w:rFonts w:ascii="仿宋" w:eastAsia="仿宋" w:hAnsi="仿宋" w:cs="仿宋"/>
          <w:color w:val="000000"/>
          <w:sz w:val="36"/>
        </w:rPr>
        <w:t xml:space="preserve">161</w:t>
      </w:r>
      <w:r>
        <w:rPr>
          <w:rFonts w:ascii="仿宋" w:eastAsia="仿宋" w:hAnsi="仿宋" w:cs="仿宋"/>
          <w:color w:val="000000"/>
          <w:sz w:val="36"/>
        </w:rPr>
        <w:t xml:space="preserve">端口接收代理的响应，代理通过</w:t>
      </w:r>
      <w:r>
        <w:rPr>
          <w:rFonts w:ascii="仿宋" w:eastAsia="仿宋" w:hAnsi="仿宋" w:cs="仿宋"/>
          <w:color w:val="000000"/>
          <w:sz w:val="36"/>
        </w:rPr>
        <w:t xml:space="preserve">162</w:t>
      </w:r>
      <w:r>
        <w:rPr>
          <w:rFonts w:ascii="仿宋" w:eastAsia="仿宋" w:hAnsi="仿宋" w:cs="仿宋"/>
          <w:color w:val="000000"/>
          <w:sz w:val="36"/>
        </w:rPr>
        <w:t xml:space="preserve">端口向管理站发送陷阱（</w:t>
      </w:r>
      <w:r>
        <w:rPr>
          <w:rFonts w:ascii="仿宋" w:eastAsia="仿宋" w:hAnsi="仿宋" w:cs="仿宋"/>
          <w:color w:val="000000"/>
          <w:sz w:val="36"/>
        </w:rPr>
        <w:t xml:space="preserve">Trap</w:t>
      </w:r>
      <w:r>
        <w:rPr>
          <w:rFonts w:ascii="仿宋" w:eastAsia="仿宋" w:hAnsi="仿宋" w:cs="仿宋"/>
          <w:color w:val="000000"/>
          <w:sz w:val="36"/>
        </w:rPr>
        <w:t xml:space="preserve">）报文。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17. </w:t>
      </w:r>
      <w:r>
        <w:rPr>
          <w:rFonts w:ascii="仿宋" w:eastAsia="仿宋" w:hAnsi="仿宋" w:cs="仿宋"/>
          <w:color w:val="000000"/>
          <w:sz w:val="36"/>
        </w:rPr>
        <w:t xml:space="preserve">以下不属于无线局域网标准的是（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802.11a B. 802.11ac C. 802.11n D. 802.16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D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802.16</w:t>
      </w:r>
      <w:r>
        <w:rPr>
          <w:rFonts w:ascii="仿宋" w:eastAsia="仿宋" w:hAnsi="仿宋" w:cs="仿宋"/>
          <w:color w:val="000000"/>
          <w:sz w:val="36"/>
        </w:rPr>
        <w:t xml:space="preserve">是</w:t>
      </w:r>
      <w:r>
        <w:rPr>
          <w:rFonts w:ascii="仿宋" w:eastAsia="仿宋" w:hAnsi="仿宋" w:cs="仿宋"/>
          <w:color w:val="000000"/>
          <w:sz w:val="36"/>
        </w:rPr>
        <w:t xml:space="preserve">WiMAX</w:t>
      </w:r>
      <w:r>
        <w:rPr>
          <w:rFonts w:ascii="仿宋" w:eastAsia="仿宋" w:hAnsi="仿宋" w:cs="仿宋"/>
          <w:color w:val="000000"/>
          <w:sz w:val="36"/>
        </w:rPr>
        <w:t xml:space="preserve">（宽带无线接入）标准，</w:t>
      </w:r>
      <w:r>
        <w:rPr>
          <w:rFonts w:ascii="仿宋" w:eastAsia="仿宋" w:hAnsi="仿宋" w:cs="仿宋"/>
          <w:color w:val="000000"/>
          <w:sz w:val="36"/>
        </w:rPr>
        <w:t xml:space="preserve">802.11</w:t>
      </w:r>
      <w:r>
        <w:rPr>
          <w:rFonts w:ascii="仿宋" w:eastAsia="仿宋" w:hAnsi="仿宋" w:cs="仿宋"/>
          <w:color w:val="000000"/>
          <w:sz w:val="36"/>
        </w:rPr>
        <w:t xml:space="preserve">系列是</w:t>
      </w:r>
      <w:r>
        <w:rPr>
          <w:rFonts w:ascii="仿宋" w:eastAsia="仿宋" w:hAnsi="仿宋" w:cs="仿宋"/>
          <w:color w:val="000000"/>
          <w:sz w:val="36"/>
        </w:rPr>
        <w:t xml:space="preserve">WLAN</w:t>
      </w:r>
      <w:r>
        <w:rPr>
          <w:rFonts w:ascii="仿宋" w:eastAsia="仿宋" w:hAnsi="仿宋" w:cs="仿宋"/>
          <w:color w:val="000000"/>
          <w:sz w:val="36"/>
        </w:rPr>
        <w:t xml:space="preserve">标准（</w:t>
      </w:r>
      <w:r>
        <w:rPr>
          <w:rFonts w:ascii="仿宋" w:eastAsia="仿宋" w:hAnsi="仿宋" w:cs="仿宋"/>
          <w:color w:val="000000"/>
          <w:sz w:val="36"/>
        </w:rPr>
        <w:t xml:space="preserve">a/n/ac/ax</w:t>
      </w:r>
      <w:r>
        <w:rPr>
          <w:rFonts w:ascii="仿宋" w:eastAsia="仿宋" w:hAnsi="仿宋" w:cs="仿宋"/>
          <w:color w:val="000000"/>
          <w:sz w:val="36"/>
        </w:rPr>
        <w:t xml:space="preserve">等）。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18. </w:t>
      </w:r>
      <w:r>
        <w:rPr>
          <w:rFonts w:ascii="仿宋" w:eastAsia="仿宋" w:hAnsi="仿宋" w:cs="仿宋"/>
          <w:color w:val="000000"/>
          <w:sz w:val="36"/>
        </w:rPr>
        <w:t xml:space="preserve">综合布线系统中，水平子系统的最大传输距离是（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50</w:t>
      </w:r>
      <w:r>
        <w:rPr>
          <w:rFonts w:ascii="仿宋" w:eastAsia="仿宋" w:hAnsi="仿宋" w:cs="仿宋"/>
          <w:color w:val="000000"/>
          <w:sz w:val="36"/>
        </w:rPr>
        <w:t xml:space="preserve">米</w:t>
      </w:r>
      <w:r>
        <w:rPr>
          <w:rFonts w:ascii="仿宋" w:eastAsia="仿宋" w:hAnsi="仿宋" w:cs="仿宋"/>
          <w:color w:val="000000"/>
          <w:sz w:val="36"/>
        </w:rPr>
        <w:t xml:space="preserve"> B. 90</w:t>
      </w:r>
      <w:r>
        <w:rPr>
          <w:rFonts w:ascii="仿宋" w:eastAsia="仿宋" w:hAnsi="仿宋" w:cs="仿宋"/>
          <w:color w:val="000000"/>
          <w:sz w:val="36"/>
        </w:rPr>
        <w:t xml:space="preserve">米</w:t>
      </w:r>
      <w:r>
        <w:rPr>
          <w:rFonts w:ascii="仿宋" w:eastAsia="仿宋" w:hAnsi="仿宋" w:cs="仿宋"/>
          <w:color w:val="000000"/>
          <w:sz w:val="36"/>
        </w:rPr>
        <w:t xml:space="preserve"> C. 100</w:t>
      </w:r>
      <w:r>
        <w:rPr>
          <w:rFonts w:ascii="仿宋" w:eastAsia="仿宋" w:hAnsi="仿宋" w:cs="仿宋"/>
          <w:color w:val="000000"/>
          <w:sz w:val="36"/>
        </w:rPr>
        <w:t xml:space="preserve">米</w:t>
      </w:r>
      <w:r>
        <w:rPr>
          <w:rFonts w:ascii="仿宋" w:eastAsia="仿宋" w:hAnsi="仿宋" w:cs="仿宋"/>
          <w:color w:val="000000"/>
          <w:sz w:val="36"/>
        </w:rPr>
        <w:t xml:space="preserve"> D. 150</w:t>
      </w:r>
      <w:r>
        <w:rPr>
          <w:rFonts w:ascii="仿宋" w:eastAsia="仿宋" w:hAnsi="仿宋" w:cs="仿宋"/>
          <w:color w:val="000000"/>
          <w:sz w:val="36"/>
        </w:rPr>
        <w:t xml:space="preserve">米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B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解析：水平子系统（从楼层配线架到信息插座）使用双绞线时，最大长度为</w:t>
      </w:r>
      <w:r>
        <w:rPr>
          <w:rFonts w:ascii="仿宋" w:eastAsia="仿宋" w:hAnsi="仿宋" w:cs="仿宋"/>
          <w:color w:val="000000"/>
          <w:sz w:val="36"/>
        </w:rPr>
        <w:t xml:space="preserve">90</w:t>
      </w:r>
      <w:r>
        <w:rPr>
          <w:rFonts w:ascii="仿宋" w:eastAsia="仿宋" w:hAnsi="仿宋" w:cs="仿宋"/>
          <w:color w:val="000000"/>
          <w:sz w:val="36"/>
        </w:rPr>
        <w:t xml:space="preserve">米（不包括跳线和设备线缆）。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19. </w:t>
      </w:r>
      <w:r>
        <w:rPr>
          <w:rFonts w:ascii="仿宋" w:eastAsia="仿宋" w:hAnsi="仿宋" w:cs="仿宋"/>
          <w:color w:val="000000"/>
          <w:sz w:val="36"/>
        </w:rPr>
        <w:t xml:space="preserve">以下路由协议中，属于链路状态协议的是（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RIP B. BGP C. OSPF D. EIGRP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C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解析：链路状态协议（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IS-IS</w:t>
      </w:r>
      <w:r>
        <w:rPr>
          <w:rFonts w:ascii="仿宋" w:eastAsia="仿宋" w:hAnsi="仿宋" w:cs="仿宋"/>
          <w:color w:val="000000"/>
          <w:sz w:val="36"/>
        </w:rPr>
        <w:t xml:space="preserve">）通过</w:t>
      </w:r>
      <w:r>
        <w:rPr>
          <w:rFonts w:ascii="仿宋" w:eastAsia="仿宋" w:hAnsi="仿宋" w:cs="仿宋"/>
          <w:color w:val="000000"/>
          <w:sz w:val="36"/>
        </w:rPr>
        <w:t xml:space="preserve">LSA</w:t>
      </w:r>
      <w:r>
        <w:rPr>
          <w:rFonts w:ascii="仿宋" w:eastAsia="仿宋" w:hAnsi="仿宋" w:cs="仿宋"/>
          <w:color w:val="000000"/>
          <w:sz w:val="36"/>
        </w:rPr>
        <w:t xml:space="preserve">泛洪构建拓扑；距离矢量协议（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EIGRP</w:t>
      </w:r>
      <w:r>
        <w:rPr>
          <w:rFonts w:ascii="仿宋" w:eastAsia="仿宋" w:hAnsi="仿宋" w:cs="仿宋"/>
          <w:color w:val="000000"/>
          <w:sz w:val="36"/>
        </w:rPr>
        <w:t xml:space="preserve">）基于跳数或度量值更新路由表；</w:t>
      </w:r>
      <w:r>
        <w:rPr>
          <w:rFonts w:ascii="仿宋" w:eastAsia="仿宋" w:hAnsi="仿宋" w:cs="仿宋"/>
          <w:color w:val="000000"/>
          <w:sz w:val="36"/>
        </w:rPr>
        <w:t xml:space="preserve">BGP</w:t>
      </w:r>
      <w:r>
        <w:rPr>
          <w:rFonts w:ascii="仿宋" w:eastAsia="仿宋" w:hAnsi="仿宋" w:cs="仿宋"/>
          <w:color w:val="000000"/>
          <w:sz w:val="36"/>
        </w:rPr>
        <w:t xml:space="preserve">是路径矢量协议。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20. </w:t>
      </w:r>
      <w:r>
        <w:rPr>
          <w:rFonts w:ascii="仿宋" w:eastAsia="仿宋" w:hAnsi="仿宋" w:cs="仿宋"/>
          <w:color w:val="000000"/>
          <w:sz w:val="36"/>
        </w:rPr>
        <w:t xml:space="preserve">在</w:t>
      </w:r>
      <w:r>
        <w:rPr>
          <w:rFonts w:ascii="仿宋" w:eastAsia="仿宋" w:hAnsi="仿宋" w:cs="仿宋"/>
          <w:color w:val="000000"/>
          <w:sz w:val="36"/>
        </w:rPr>
        <w:t xml:space="preserve">Tracert</w:t>
      </w:r>
      <w:r>
        <w:rPr>
          <w:rFonts w:ascii="仿宋" w:eastAsia="仿宋" w:hAnsi="仿宋" w:cs="仿宋"/>
          <w:color w:val="000000"/>
          <w:sz w:val="36"/>
        </w:rPr>
        <w:t xml:space="preserve">命令中，通过设置（</w:t>
      </w:r>
      <w:r>
        <w:rPr>
          <w:rFonts w:ascii="仿宋" w:eastAsia="仿宋" w:hAnsi="仿宋" w:cs="仿宋"/>
          <w:color w:val="000000"/>
          <w:sz w:val="36"/>
        </w:rPr>
        <w:t xml:space="preserve"> </w:t>
      </w:r>
      <w:r>
        <w:rPr>
          <w:rFonts w:ascii="仿宋" w:eastAsia="仿宋" w:hAnsi="仿宋" w:cs="仿宋"/>
          <w:color w:val="000000"/>
          <w:sz w:val="36"/>
        </w:rPr>
        <w:t xml:space="preserve">）字段来定位路由跳数。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A. TTL B. </w:t>
      </w:r>
      <w:r>
        <w:rPr>
          <w:rFonts w:ascii="仿宋" w:eastAsia="仿宋" w:hAnsi="仿宋" w:cs="仿宋"/>
          <w:color w:val="000000"/>
          <w:sz w:val="36"/>
        </w:rPr>
        <w:t xml:space="preserve">源端口</w:t>
      </w:r>
      <w:r>
        <w:rPr>
          <w:rFonts w:ascii="仿宋" w:eastAsia="仿宋" w:hAnsi="仿宋" w:cs="仿宋"/>
          <w:color w:val="000000"/>
          <w:sz w:val="36"/>
        </w:rPr>
        <w:t xml:space="preserve"> C. </w:t>
      </w:r>
      <w:r>
        <w:rPr>
          <w:rFonts w:ascii="仿宋" w:eastAsia="仿宋" w:hAnsi="仿宋" w:cs="仿宋"/>
          <w:color w:val="000000"/>
          <w:sz w:val="36"/>
        </w:rPr>
        <w:t xml:space="preserve">目的</w:t>
      </w:r>
      <w:r>
        <w:rPr>
          <w:rFonts w:ascii="仿宋" w:eastAsia="仿宋" w:hAnsi="仿宋" w:cs="仿宋"/>
          <w:color w:val="000000"/>
          <w:sz w:val="36"/>
        </w:rPr>
        <w:t xml:space="preserve">IP D. </w:t>
      </w:r>
      <w:r>
        <w:rPr>
          <w:rFonts w:ascii="仿宋" w:eastAsia="仿宋" w:hAnsi="仿宋" w:cs="仿宋"/>
          <w:color w:val="000000"/>
          <w:sz w:val="36"/>
        </w:rPr>
        <w:t xml:space="preserve">协议类型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解析：</w:t>
      </w:r>
      <w:r>
        <w:rPr>
          <w:rFonts w:ascii="仿宋" w:eastAsia="仿宋" w:hAnsi="仿宋" w:cs="仿宋"/>
          <w:color w:val="000000"/>
          <w:sz w:val="36"/>
        </w:rPr>
        <w:t xml:space="preserve">Tracert</w:t>
      </w:r>
      <w:r>
        <w:rPr>
          <w:rFonts w:ascii="仿宋" w:eastAsia="仿宋" w:hAnsi="仿宋" w:cs="仿宋"/>
          <w:color w:val="000000"/>
          <w:sz w:val="36"/>
        </w:rPr>
        <w:t xml:space="preserve">利用</w:t>
      </w:r>
      <w:r>
        <w:rPr>
          <w:rFonts w:ascii="仿宋" w:eastAsia="仿宋" w:hAnsi="仿宋" w:cs="仿宋"/>
          <w:color w:val="000000"/>
          <w:sz w:val="36"/>
        </w:rPr>
        <w:t xml:space="preserve">ICMP</w:t>
      </w:r>
      <w:r>
        <w:rPr>
          <w:rFonts w:ascii="仿宋" w:eastAsia="仿宋" w:hAnsi="仿宋" w:cs="仿宋"/>
          <w:color w:val="000000"/>
          <w:sz w:val="36"/>
        </w:rPr>
        <w:t xml:space="preserve">回显请求，逐次增加</w:t>
      </w:r>
      <w:r>
        <w:rPr>
          <w:rFonts w:ascii="仿宋" w:eastAsia="仿宋" w:hAnsi="仿宋" w:cs="仿宋"/>
          <w:color w:val="000000"/>
          <w:sz w:val="36"/>
        </w:rPr>
        <w:t xml:space="preserve">TTL</w:t>
      </w:r>
      <w:r>
        <w:rPr>
          <w:rFonts w:ascii="仿宋" w:eastAsia="仿宋" w:hAnsi="仿宋" w:cs="仿宋"/>
          <w:color w:val="000000"/>
          <w:sz w:val="36"/>
        </w:rPr>
        <w:t xml:space="preserve">值（从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开始），每经过一个路由器</w:t>
      </w:r>
      <w:r>
        <w:rPr>
          <w:rFonts w:ascii="仿宋" w:eastAsia="仿宋" w:hAnsi="仿宋" w:cs="仿宋"/>
          <w:color w:val="000000"/>
          <w:sz w:val="36"/>
        </w:rPr>
        <w:t xml:space="preserve">TTL</w:t>
      </w:r>
      <w:r>
        <w:rPr>
          <w:rFonts w:ascii="仿宋" w:eastAsia="仿宋" w:hAnsi="仿宋" w:cs="仿宋"/>
          <w:color w:val="000000"/>
          <w:sz w:val="36"/>
        </w:rPr>
        <w:t xml:space="preserve">减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，当</w:t>
      </w:r>
      <w:r>
        <w:rPr>
          <w:rFonts w:ascii="仿宋" w:eastAsia="仿宋" w:hAnsi="仿宋" w:cs="仿宋"/>
          <w:color w:val="000000"/>
          <w:sz w:val="36"/>
        </w:rPr>
        <w:t xml:space="preserve">TTL=0</w:t>
      </w:r>
      <w:r>
        <w:rPr>
          <w:rFonts w:ascii="仿宋" w:eastAsia="仿宋" w:hAnsi="仿宋" w:cs="仿宋"/>
          <w:color w:val="000000"/>
          <w:sz w:val="36"/>
        </w:rPr>
        <w:t xml:space="preserve">时路由器返回</w:t>
      </w:r>
      <w:r>
        <w:rPr>
          <w:rFonts w:ascii="仿宋" w:eastAsia="仿宋" w:hAnsi="仿宋" w:cs="仿宋"/>
          <w:color w:val="000000"/>
          <w:sz w:val="36"/>
        </w:rPr>
        <w:t xml:space="preserve">ICMP</w:t>
      </w:r>
      <w:r>
        <w:rPr>
          <w:rFonts w:ascii="仿宋" w:eastAsia="仿宋" w:hAnsi="仿宋" w:cs="仿宋"/>
          <w:color w:val="000000"/>
          <w:sz w:val="36"/>
        </w:rPr>
        <w:t xml:space="preserve">超时消息，从而定位跳数。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二、填空题（每题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分，共</w:t>
      </w:r>
      <w:r>
        <w:rPr>
          <w:rFonts w:ascii="仿宋" w:eastAsia="仿宋" w:hAnsi="仿宋" w:cs="仿宋"/>
          <w:color w:val="000000"/>
          <w:sz w:val="36"/>
        </w:rPr>
        <w:t xml:space="preserve">10</w:t>
      </w:r>
      <w:r>
        <w:rPr>
          <w:rFonts w:ascii="仿宋" w:eastAsia="仿宋" w:hAnsi="仿宋" w:cs="仿宋"/>
          <w:color w:val="000000"/>
          <w:sz w:val="36"/>
        </w:rPr>
        <w:t xml:space="preserve">题）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1. </w:t>
      </w:r>
      <w:r>
        <w:rPr>
          <w:rFonts w:ascii="仿宋" w:eastAsia="仿宋" w:hAnsi="仿宋" w:cs="仿宋"/>
          <w:color w:val="000000"/>
          <w:sz w:val="36"/>
        </w:rPr>
        <w:t xml:space="preserve">传输层的两个主要协议是</w:t>
      </w:r>
      <w:r>
        <w:rPr>
          <w:rFonts w:ascii="仿宋" w:eastAsia="仿宋" w:hAnsi="仿宋" w:cs="仿宋"/>
          <w:color w:val="000000"/>
          <w:sz w:val="36"/>
        </w:rPr>
        <w:t xml:space="preserve">TCP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UDP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2. </w:t>
      </w:r>
      <w:r>
        <w:rPr>
          <w:rFonts w:ascii="仿宋" w:eastAsia="仿宋" w:hAnsi="仿宋" w:cs="仿宋"/>
          <w:color w:val="000000"/>
          <w:sz w:val="36"/>
        </w:rPr>
        <w:t xml:space="preserve">交换机的访问模式（</w:t>
      </w:r>
      <w:r>
        <w:rPr>
          <w:rFonts w:ascii="仿宋" w:eastAsia="仿宋" w:hAnsi="仿宋" w:cs="仿宋"/>
          <w:color w:val="000000"/>
          <w:sz w:val="36"/>
        </w:rPr>
        <w:t xml:space="preserve">Access</w:t>
      </w:r>
      <w:r>
        <w:rPr>
          <w:rFonts w:ascii="仿宋" w:eastAsia="仿宋" w:hAnsi="仿宋" w:cs="仿宋"/>
          <w:color w:val="000000"/>
          <w:sz w:val="36"/>
        </w:rPr>
        <w:t xml:space="preserve">）端口只能属于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个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3. IPv4</w:t>
      </w:r>
      <w:r>
        <w:rPr>
          <w:rFonts w:ascii="仿宋" w:eastAsia="仿宋" w:hAnsi="仿宋" w:cs="仿宋"/>
          <w:color w:val="000000"/>
          <w:sz w:val="36"/>
        </w:rPr>
        <w:t xml:space="preserve">地址的长度是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位。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32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4. </w:t>
      </w:r>
      <w:r>
        <w:rPr>
          <w:rFonts w:ascii="仿宋" w:eastAsia="仿宋" w:hAnsi="仿宋" w:cs="仿宋"/>
          <w:color w:val="000000"/>
          <w:sz w:val="36"/>
        </w:rPr>
        <w:t xml:space="preserve">网络安全中，防止重放攻击的常用方法是使用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或时间戳。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答案：序列号（或随机数）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5. </w:t>
      </w:r>
      <w:r>
        <w:rPr>
          <w:rFonts w:ascii="仿宋" w:eastAsia="仿宋" w:hAnsi="仿宋" w:cs="仿宋"/>
          <w:color w:val="000000"/>
          <w:sz w:val="36"/>
        </w:rPr>
        <w:t xml:space="preserve">路由选择协议中，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的默认路由更新周期是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秒。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30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6. </w:t>
      </w:r>
      <w:r>
        <w:rPr>
          <w:rFonts w:ascii="仿宋" w:eastAsia="仿宋" w:hAnsi="仿宋" w:cs="仿宋"/>
          <w:color w:val="000000"/>
          <w:sz w:val="36"/>
        </w:rPr>
        <w:t xml:space="preserve">防火墙的工作模式包括路由模式和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模式。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答案：透明（或桥接）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7. </w:t>
      </w:r>
      <w:r>
        <w:rPr>
          <w:rFonts w:ascii="仿宋" w:eastAsia="仿宋" w:hAnsi="仿宋" w:cs="仿宋"/>
          <w:color w:val="000000"/>
          <w:sz w:val="36"/>
        </w:rPr>
        <w:t xml:space="preserve">无线局域网中，</w:t>
      </w:r>
      <w:r>
        <w:rPr>
          <w:rFonts w:ascii="仿宋" w:eastAsia="仿宋" w:hAnsi="仿宋" w:cs="仿宋"/>
          <w:color w:val="000000"/>
          <w:sz w:val="36"/>
        </w:rPr>
        <w:t xml:space="preserve">2.4GHz</w:t>
      </w:r>
      <w:r>
        <w:rPr>
          <w:rFonts w:ascii="仿宋" w:eastAsia="仿宋" w:hAnsi="仿宋" w:cs="仿宋"/>
          <w:color w:val="000000"/>
          <w:sz w:val="36"/>
        </w:rPr>
        <w:t xml:space="preserve">频段有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个互不重叠的信道（中国标准）。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11</w:t>
      </w:r>
      <w:r>
        <w:rPr>
          <w:rFonts w:ascii="仿宋" w:eastAsia="仿宋" w:hAnsi="仿宋" w:cs="仿宋"/>
          <w:color w:val="000000"/>
          <w:sz w:val="36"/>
        </w:rPr>
        <w:t xml:space="preserve">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8. </w:t>
      </w:r>
      <w:r>
        <w:rPr>
          <w:rFonts w:ascii="仿宋" w:eastAsia="仿宋" w:hAnsi="仿宋" w:cs="仿宋"/>
          <w:color w:val="000000"/>
          <w:sz w:val="36"/>
        </w:rPr>
        <w:t xml:space="preserve">综合布线系统中，建筑群子系统通常使用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作为传输介质。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答案：光纤（或光缆）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9. </w:t>
      </w:r>
      <w:r>
        <w:rPr>
          <w:rFonts w:ascii="仿宋" w:eastAsia="仿宋" w:hAnsi="仿宋" w:cs="仿宋"/>
          <w:color w:val="000000"/>
          <w:sz w:val="36"/>
        </w:rPr>
        <w:t xml:space="preserve">在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协议中，骨干区域的区域号是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0</w:t>
      </w:r>
      <w:r>
        <w:rPr>
          <w:rFonts w:ascii="仿宋" w:eastAsia="仿宋" w:hAnsi="仿宋" w:cs="仿宋"/>
          <w:color w:val="000000"/>
          <w:sz w:val="36"/>
        </w:rPr>
        <w:t xml:space="preserve">（或</w:t>
      </w:r>
      <w:r>
        <w:rPr>
          <w:rFonts w:ascii="仿宋" w:eastAsia="仿宋" w:hAnsi="仿宋" w:cs="仿宋"/>
          <w:color w:val="000000"/>
          <w:sz w:val="36"/>
        </w:rPr>
        <w:t xml:space="preserve">0.0.0.0</w:t>
      </w:r>
      <w:r>
        <w:rPr>
          <w:rFonts w:ascii="仿宋" w:eastAsia="仿宋" w:hAnsi="仿宋" w:cs="仿宋"/>
          <w:color w:val="000000"/>
          <w:sz w:val="36"/>
        </w:rPr>
        <w:t xml:space="preserve">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10. </w:t>
      </w:r>
      <w:r>
        <w:rPr>
          <w:rFonts w:ascii="仿宋" w:eastAsia="仿宋" w:hAnsi="仿宋" w:cs="仿宋"/>
          <w:color w:val="000000"/>
          <w:sz w:val="36"/>
        </w:rPr>
        <w:t xml:space="preserve">网络管理的五大功能域包括配置管理、性能管理、故障管理、安全管理和</w:t>
      </w:r>
      <w:r>
        <w:rPr>
          <w:rFonts w:ascii="仿宋" w:eastAsia="仿宋" w:hAnsi="仿宋" w:cs="仿宋"/>
          <w:color w:val="000000"/>
          <w:sz w:val="36"/>
        </w:rPr>
        <w:t xml:space="preserve">______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答案：计费管理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三、简答题（每题</w:t>
      </w:r>
      <w:r>
        <w:rPr>
          <w:rFonts w:ascii="仿宋" w:eastAsia="仿宋" w:hAnsi="仿宋" w:cs="仿宋"/>
          <w:color w:val="000000"/>
          <w:sz w:val="36"/>
        </w:rPr>
        <w:t xml:space="preserve">5</w:t>
      </w:r>
      <w:r>
        <w:rPr>
          <w:rFonts w:ascii="仿宋" w:eastAsia="仿宋" w:hAnsi="仿宋" w:cs="仿宋"/>
          <w:color w:val="000000"/>
          <w:sz w:val="36"/>
        </w:rPr>
        <w:t xml:space="preserve">分，共</w:t>
      </w:r>
      <w:r>
        <w:rPr>
          <w:rFonts w:ascii="仿宋" w:eastAsia="仿宋" w:hAnsi="仿宋" w:cs="仿宋"/>
          <w:color w:val="000000"/>
          <w:sz w:val="36"/>
        </w:rPr>
        <w:t xml:space="preserve">5</w:t>
      </w:r>
      <w:r>
        <w:rPr>
          <w:rFonts w:ascii="仿宋" w:eastAsia="仿宋" w:hAnsi="仿宋" w:cs="仿宋"/>
          <w:color w:val="000000"/>
          <w:sz w:val="36"/>
        </w:rPr>
        <w:t xml:space="preserve">题）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1. </w:t>
      </w:r>
      <w:r>
        <w:rPr>
          <w:rFonts w:ascii="仿宋" w:eastAsia="仿宋" w:hAnsi="仿宋" w:cs="仿宋"/>
          <w:color w:val="000000"/>
          <w:sz w:val="36"/>
        </w:rPr>
        <w:t xml:space="preserve">简述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的主要作用及划分方式。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（虚拟局域网）的主要作用包括：</w:t>
      </w:r>
      <w:r>
        <w:rPr>
          <w:rFonts w:ascii="仿宋" w:eastAsia="仿宋" w:hAnsi="仿宋" w:cs="仿宋"/>
          <w:color w:val="000000"/>
          <w:sz w:val="36"/>
        </w:rPr>
        <w:t xml:space="preserve">①</w:t>
      </w:r>
      <w:r>
        <w:rPr>
          <w:rFonts w:ascii="仿宋" w:eastAsia="仿宋" w:hAnsi="仿宋" w:cs="仿宋"/>
          <w:color w:val="000000"/>
          <w:sz w:val="36"/>
        </w:rPr>
        <w:t xml:space="preserve">隔离广播域，减少广播风暴；</w:t>
      </w:r>
      <w:r>
        <w:rPr>
          <w:rFonts w:ascii="仿宋" w:eastAsia="仿宋" w:hAnsi="仿宋" w:cs="仿宋"/>
          <w:color w:val="000000"/>
          <w:sz w:val="36"/>
        </w:rPr>
        <w:t xml:space="preserve">②</w:t>
      </w:r>
      <w:r>
        <w:rPr>
          <w:rFonts w:ascii="仿宋" w:eastAsia="仿宋" w:hAnsi="仿宋" w:cs="仿宋"/>
          <w:color w:val="000000"/>
          <w:sz w:val="36"/>
        </w:rPr>
        <w:t xml:space="preserve">增强网络安全性，限制不同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间的二层通信；</w:t>
      </w:r>
      <w:r>
        <w:rPr>
          <w:rFonts w:ascii="仿宋" w:eastAsia="仿宋" w:hAnsi="仿宋" w:cs="仿宋"/>
          <w:color w:val="000000"/>
          <w:sz w:val="36"/>
        </w:rPr>
        <w:t xml:space="preserve">③</w:t>
      </w:r>
      <w:r>
        <w:rPr>
          <w:rFonts w:ascii="仿宋" w:eastAsia="仿宋" w:hAnsi="仿宋" w:cs="仿宋"/>
          <w:color w:val="000000"/>
          <w:sz w:val="36"/>
        </w:rPr>
        <w:t xml:space="preserve">灵活划分逻辑网络，不受物理位置限制。划分方式有：</w:t>
      </w:r>
      <w:r>
        <w:rPr>
          <w:rFonts w:ascii="仿宋" w:eastAsia="仿宋" w:hAnsi="仿宋" w:cs="仿宋"/>
          <w:color w:val="000000"/>
          <w:sz w:val="36"/>
        </w:rPr>
        <w:t xml:space="preserve">①</w:t>
      </w:r>
      <w:r>
        <w:rPr>
          <w:rFonts w:ascii="仿宋" w:eastAsia="仿宋" w:hAnsi="仿宋" w:cs="仿宋"/>
          <w:color w:val="000000"/>
          <w:sz w:val="36"/>
        </w:rPr>
        <w:t xml:space="preserve">基于端口（</w:t>
      </w:r>
      <w:r>
        <w:rPr>
          <w:rFonts w:ascii="仿宋" w:eastAsia="仿宋" w:hAnsi="仿宋" w:cs="仿宋"/>
          <w:color w:val="000000"/>
          <w:sz w:val="36"/>
        </w:rPr>
        <w:t xml:space="preserve">Port-based</w:t>
      </w:r>
      <w:r>
        <w:rPr>
          <w:rFonts w:ascii="仿宋" w:eastAsia="仿宋" w:hAnsi="仿宋" w:cs="仿宋"/>
          <w:color w:val="000000"/>
          <w:sz w:val="36"/>
        </w:rPr>
        <w:t xml:space="preserve">）：根据交换机端口分配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，最常用；</w:t>
      </w:r>
      <w:r>
        <w:rPr>
          <w:rFonts w:ascii="仿宋" w:eastAsia="仿宋" w:hAnsi="仿宋" w:cs="仿宋"/>
          <w:color w:val="000000"/>
          <w:sz w:val="36"/>
        </w:rPr>
        <w:t xml:space="preserve">②</w:t>
      </w:r>
      <w:r>
        <w:rPr>
          <w:rFonts w:ascii="仿宋" w:eastAsia="仿宋" w:hAnsi="仿宋" w:cs="仿宋"/>
          <w:color w:val="000000"/>
          <w:sz w:val="36"/>
        </w:rPr>
        <w:t xml:space="preserve">基于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地址（</w:t>
      </w:r>
      <w:r>
        <w:rPr>
          <w:rFonts w:ascii="仿宋" w:eastAsia="仿宋" w:hAnsi="仿宋" w:cs="仿宋"/>
          <w:color w:val="000000"/>
          <w:sz w:val="36"/>
        </w:rPr>
        <w:t xml:space="preserve">MAC-based</w:t>
      </w:r>
      <w:r>
        <w:rPr>
          <w:rFonts w:ascii="仿宋" w:eastAsia="仿宋" w:hAnsi="仿宋" w:cs="仿宋"/>
          <w:color w:val="000000"/>
          <w:sz w:val="36"/>
        </w:rPr>
        <w:t xml:space="preserve">）：根据主机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地址分配，支持移动性；</w:t>
      </w:r>
      <w:r>
        <w:rPr>
          <w:rFonts w:ascii="仿宋" w:eastAsia="仿宋" w:hAnsi="仿宋" w:cs="仿宋"/>
          <w:color w:val="000000"/>
          <w:sz w:val="36"/>
        </w:rPr>
        <w:t xml:space="preserve">③</w:t>
      </w:r>
      <w:r>
        <w:rPr>
          <w:rFonts w:ascii="仿宋" w:eastAsia="仿宋" w:hAnsi="仿宋" w:cs="仿宋"/>
          <w:color w:val="000000"/>
          <w:sz w:val="36"/>
        </w:rPr>
        <w:t xml:space="preserve">基于网络层（</w:t>
      </w:r>
      <w:r>
        <w:rPr>
          <w:rFonts w:ascii="仿宋" w:eastAsia="仿宋" w:hAnsi="仿宋" w:cs="仿宋"/>
          <w:color w:val="000000"/>
          <w:sz w:val="36"/>
        </w:rPr>
        <w:t xml:space="preserve">Network Layer-based</w:t>
      </w:r>
      <w:r>
        <w:rPr>
          <w:rFonts w:ascii="仿宋" w:eastAsia="仿宋" w:hAnsi="仿宋" w:cs="仿宋"/>
          <w:color w:val="000000"/>
          <w:sz w:val="36"/>
        </w:rPr>
        <w:t xml:space="preserve">）：根据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地址或协议类型分配；</w:t>
      </w:r>
      <w:r>
        <w:rPr>
          <w:rFonts w:ascii="仿宋" w:eastAsia="仿宋" w:hAnsi="仿宋" w:cs="仿宋"/>
          <w:color w:val="000000"/>
          <w:sz w:val="36"/>
        </w:rPr>
        <w:t xml:space="preserve">④</w:t>
      </w:r>
      <w:r>
        <w:rPr>
          <w:rFonts w:ascii="仿宋" w:eastAsia="仿宋" w:hAnsi="仿宋" w:cs="仿宋"/>
          <w:color w:val="000000"/>
          <w:sz w:val="36"/>
        </w:rPr>
        <w:t xml:space="preserve">基于策略（</w:t>
      </w:r>
      <w:r>
        <w:rPr>
          <w:rFonts w:ascii="仿宋" w:eastAsia="仿宋" w:hAnsi="仿宋" w:cs="仿宋"/>
          <w:color w:val="000000"/>
          <w:sz w:val="36"/>
        </w:rPr>
        <w:t xml:space="preserve">Policy-based</w:t>
      </w:r>
      <w:r>
        <w:rPr>
          <w:rFonts w:ascii="仿宋" w:eastAsia="仿宋" w:hAnsi="仿宋" w:cs="仿宋"/>
          <w:color w:val="000000"/>
          <w:sz w:val="36"/>
        </w:rPr>
        <w:t xml:space="preserve">）：结合多种条件动态分配。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2. </w:t>
      </w:r>
      <w:r>
        <w:rPr>
          <w:rFonts w:ascii="仿宋" w:eastAsia="仿宋" w:hAnsi="仿宋" w:cs="仿宋"/>
          <w:color w:val="000000"/>
          <w:sz w:val="36"/>
        </w:rPr>
        <w:t xml:space="preserve">比较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协议的主要区别。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①</w:t>
      </w:r>
      <w:r>
        <w:rPr>
          <w:rFonts w:ascii="仿宋" w:eastAsia="仿宋" w:hAnsi="仿宋" w:cs="仿宋"/>
          <w:color w:val="000000"/>
          <w:sz w:val="36"/>
        </w:rPr>
        <w:t xml:space="preserve">协议类型：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是距离矢量协议（</w:t>
      </w:r>
      <w:r>
        <w:rPr>
          <w:rFonts w:ascii="仿宋" w:eastAsia="仿宋" w:hAnsi="仿宋" w:cs="仿宋"/>
          <w:color w:val="000000"/>
          <w:sz w:val="36"/>
        </w:rPr>
        <w:t xml:space="preserve">DV</w:t>
      </w:r>
      <w:r>
        <w:rPr>
          <w:rFonts w:ascii="仿宋" w:eastAsia="仿宋" w:hAnsi="仿宋" w:cs="仿宋"/>
          <w:color w:val="000000"/>
          <w:sz w:val="36"/>
        </w:rPr>
        <w:t xml:space="preserve">），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是链路状态协议（</w:t>
      </w:r>
      <w:r>
        <w:rPr>
          <w:rFonts w:ascii="仿宋" w:eastAsia="仿宋" w:hAnsi="仿宋" w:cs="仿宋"/>
          <w:color w:val="000000"/>
          <w:sz w:val="36"/>
        </w:rPr>
        <w:t xml:space="preserve">LS</w:t>
      </w:r>
      <w:r>
        <w:rPr>
          <w:rFonts w:ascii="仿宋" w:eastAsia="仿宋" w:hAnsi="仿宋" w:cs="仿宋"/>
          <w:color w:val="000000"/>
          <w:sz w:val="36"/>
        </w:rPr>
        <w:t xml:space="preserve">）；</w:t>
      </w:r>
      <w:r>
        <w:rPr>
          <w:rFonts w:ascii="仿宋" w:eastAsia="仿宋" w:hAnsi="仿宋" w:cs="仿宋"/>
          <w:color w:val="000000"/>
          <w:sz w:val="36"/>
        </w:rPr>
        <w:t xml:space="preserve">②</w:t>
      </w:r>
      <w:r>
        <w:rPr>
          <w:rFonts w:ascii="仿宋" w:eastAsia="仿宋" w:hAnsi="仿宋" w:cs="仿宋"/>
          <w:color w:val="000000"/>
          <w:sz w:val="36"/>
        </w:rPr>
        <w:t xml:space="preserve">路由度量：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以跳数为度量（最大</w:t>
      </w:r>
      <w:r>
        <w:rPr>
          <w:rFonts w:ascii="仿宋" w:eastAsia="仿宋" w:hAnsi="仿宋" w:cs="仿宋"/>
          <w:color w:val="000000"/>
          <w:sz w:val="36"/>
        </w:rPr>
        <w:t xml:space="preserve">15</w:t>
      </w:r>
      <w:r>
        <w:rPr>
          <w:rFonts w:ascii="仿宋" w:eastAsia="仿宋" w:hAnsi="仿宋" w:cs="仿宋"/>
          <w:color w:val="000000"/>
          <w:sz w:val="36"/>
        </w:rPr>
        <w:t xml:space="preserve">跳），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以链路带宽计算的开销（</w:t>
      </w:r>
      <w:r>
        <w:rPr>
          <w:rFonts w:ascii="仿宋" w:eastAsia="仿宋" w:hAnsi="仿宋" w:cs="仿宋"/>
          <w:color w:val="000000"/>
          <w:sz w:val="36"/>
        </w:rPr>
        <w:t xml:space="preserve">Cost</w:t>
      </w:r>
      <w:r>
        <w:rPr>
          <w:rFonts w:ascii="仿宋" w:eastAsia="仿宋" w:hAnsi="仿宋" w:cs="仿宋"/>
          <w:color w:val="000000"/>
          <w:sz w:val="36"/>
        </w:rPr>
        <w:t xml:space="preserve">）为度量；</w:t>
      </w:r>
      <w:r>
        <w:rPr>
          <w:rFonts w:ascii="仿宋" w:eastAsia="仿宋" w:hAnsi="仿宋" w:cs="仿宋"/>
          <w:color w:val="000000"/>
          <w:sz w:val="36"/>
        </w:rPr>
        <w:t xml:space="preserve">③</w:t>
      </w:r>
      <w:r>
        <w:rPr>
          <w:rFonts w:ascii="仿宋" w:eastAsia="仿宋" w:hAnsi="仿宋" w:cs="仿宋"/>
          <w:color w:val="000000"/>
          <w:sz w:val="36"/>
        </w:rPr>
        <w:t xml:space="preserve">收敛速度：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收敛慢（</w:t>
      </w:r>
      <w:r>
        <w:rPr>
          <w:rFonts w:ascii="仿宋" w:eastAsia="仿宋" w:hAnsi="仿宋" w:cs="仿宋"/>
          <w:color w:val="000000"/>
          <w:sz w:val="36"/>
        </w:rPr>
        <w:t xml:space="preserve">30</w:t>
      </w:r>
      <w:r>
        <w:rPr>
          <w:rFonts w:ascii="仿宋" w:eastAsia="仿宋" w:hAnsi="仿宋" w:cs="仿宋"/>
          <w:color w:val="000000"/>
          <w:sz w:val="36"/>
        </w:rPr>
        <w:t xml:space="preserve">秒更新周期，可能产生环路），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通过</w:t>
      </w:r>
      <w:r>
        <w:rPr>
          <w:rFonts w:ascii="仿宋" w:eastAsia="仿宋" w:hAnsi="仿宋" w:cs="仿宋"/>
          <w:color w:val="000000"/>
          <w:sz w:val="36"/>
        </w:rPr>
        <w:t xml:space="preserve">LSA</w:t>
      </w:r>
      <w:r>
        <w:rPr>
          <w:rFonts w:ascii="仿宋" w:eastAsia="仿宋" w:hAnsi="仿宋" w:cs="仿宋"/>
          <w:color w:val="000000"/>
          <w:sz w:val="36"/>
        </w:rPr>
        <w:t xml:space="preserve">泛洪和</w:t>
      </w:r>
      <w:r>
        <w:rPr>
          <w:rFonts w:ascii="仿宋" w:eastAsia="仿宋" w:hAnsi="仿宋" w:cs="仿宋"/>
          <w:color w:val="000000"/>
          <w:sz w:val="36"/>
        </w:rPr>
        <w:t xml:space="preserve">SPF</w:t>
      </w:r>
      <w:r>
        <w:rPr>
          <w:rFonts w:ascii="仿宋" w:eastAsia="仿宋" w:hAnsi="仿宋" w:cs="仿宋"/>
          <w:color w:val="000000"/>
          <w:sz w:val="36"/>
        </w:rPr>
        <w:t xml:space="preserve">算法快速收敛；</w:t>
      </w:r>
      <w:r>
        <w:rPr>
          <w:rFonts w:ascii="仿宋" w:eastAsia="仿宋" w:hAnsi="仿宋" w:cs="仿宋"/>
          <w:color w:val="000000"/>
          <w:sz w:val="36"/>
        </w:rPr>
        <w:t xml:space="preserve">④</w:t>
      </w:r>
      <w:r>
        <w:rPr>
          <w:rFonts w:ascii="仿宋" w:eastAsia="仿宋" w:hAnsi="仿宋" w:cs="仿宋"/>
          <w:color w:val="000000"/>
          <w:sz w:val="36"/>
        </w:rPr>
        <w:t xml:space="preserve">网络规模：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适用于小型网络（</w:t>
      </w:r>
      <w:r>
        <w:rPr>
          <w:rFonts w:ascii="仿宋" w:eastAsia="仿宋" w:hAnsi="仿宋" w:cs="仿宋"/>
          <w:color w:val="000000"/>
          <w:sz w:val="36"/>
        </w:rPr>
        <w:t xml:space="preserve">&lt;15</w:t>
      </w:r>
      <w:r>
        <w:rPr>
          <w:rFonts w:ascii="仿宋" w:eastAsia="仿宋" w:hAnsi="仿宋" w:cs="仿宋"/>
          <w:color w:val="000000"/>
          <w:sz w:val="36"/>
        </w:rPr>
        <w:t xml:space="preserve">跳），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支持大规模网络（可划分区域）；</w:t>
      </w:r>
      <w:r>
        <w:rPr>
          <w:rFonts w:ascii="仿宋" w:eastAsia="仿宋" w:hAnsi="仿宋" w:cs="仿宋"/>
          <w:color w:val="000000"/>
          <w:sz w:val="36"/>
        </w:rPr>
        <w:t xml:space="preserve">⑤</w:t>
      </w:r>
      <w:r>
        <w:rPr>
          <w:rFonts w:ascii="仿宋" w:eastAsia="仿宋" w:hAnsi="仿宋" w:cs="仿宋"/>
          <w:color w:val="000000"/>
          <w:sz w:val="36"/>
        </w:rPr>
        <w:t xml:space="preserve">路由更新：</w:t>
      </w:r>
      <w:r>
        <w:rPr>
          <w:rFonts w:ascii="仿宋" w:eastAsia="仿宋" w:hAnsi="仿宋" w:cs="仿宋"/>
          <w:color w:val="000000"/>
          <w:sz w:val="36"/>
        </w:rPr>
        <w:t xml:space="preserve">RIP</w:t>
      </w:r>
      <w:r>
        <w:rPr>
          <w:rFonts w:ascii="仿宋" w:eastAsia="仿宋" w:hAnsi="仿宋" w:cs="仿宋"/>
          <w:color w:val="000000"/>
          <w:sz w:val="36"/>
        </w:rPr>
        <w:t xml:space="preserve">广播全路由表（周期性），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单播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组播发送</w:t>
      </w:r>
      <w:r>
        <w:rPr>
          <w:rFonts w:ascii="仿宋" w:eastAsia="仿宋" w:hAnsi="仿宋" w:cs="仿宋"/>
          <w:color w:val="000000"/>
          <w:sz w:val="36"/>
        </w:rPr>
        <w:t xml:space="preserve">LSA</w:t>
      </w:r>
      <w:r>
        <w:rPr>
          <w:rFonts w:ascii="仿宋" w:eastAsia="仿宋" w:hAnsi="仿宋" w:cs="仿宋"/>
          <w:color w:val="000000"/>
          <w:sz w:val="36"/>
        </w:rPr>
        <w:t xml:space="preserve">增量更新；</w:t>
      </w:r>
      <w:r>
        <w:rPr>
          <w:rFonts w:ascii="仿宋" w:eastAsia="仿宋" w:hAnsi="仿宋" w:cs="仿宋"/>
          <w:color w:val="000000"/>
          <w:sz w:val="36"/>
        </w:rPr>
        <w:t xml:space="preserve">⑥</w:t>
      </w:r>
      <w:r>
        <w:rPr>
          <w:rFonts w:ascii="仿宋" w:eastAsia="仿宋" w:hAnsi="仿宋" w:cs="仿宋"/>
          <w:color w:val="000000"/>
          <w:sz w:val="36"/>
        </w:rPr>
        <w:t xml:space="preserve">支持</w:t>
      </w:r>
      <w:r>
        <w:rPr>
          <w:rFonts w:ascii="仿宋" w:eastAsia="仿宋" w:hAnsi="仿宋" w:cs="仿宋"/>
          <w:color w:val="000000"/>
          <w:sz w:val="36"/>
        </w:rPr>
        <w:t xml:space="preserve">CIDR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RIP-1</w:t>
      </w:r>
      <w:r>
        <w:rPr>
          <w:rFonts w:ascii="仿宋" w:eastAsia="仿宋" w:hAnsi="仿宋" w:cs="仿宋"/>
          <w:color w:val="000000"/>
          <w:sz w:val="36"/>
        </w:rPr>
        <w:t xml:space="preserve">不支持，</w:t>
      </w:r>
      <w:r>
        <w:rPr>
          <w:rFonts w:ascii="仿宋" w:eastAsia="仿宋" w:hAnsi="仿宋" w:cs="仿宋"/>
          <w:color w:val="000000"/>
          <w:sz w:val="36"/>
        </w:rPr>
        <w:t xml:space="preserve">RIP-2</w:t>
      </w:r>
      <w:r>
        <w:rPr>
          <w:rFonts w:ascii="仿宋" w:eastAsia="仿宋" w:hAnsi="仿宋" w:cs="仿宋"/>
          <w:color w:val="000000"/>
          <w:sz w:val="36"/>
        </w:rPr>
        <w:t xml:space="preserve">支持；</w:t>
      </w:r>
      <w:r>
        <w:rPr>
          <w:rFonts w:ascii="仿宋" w:eastAsia="仿宋" w:hAnsi="仿宋" w:cs="仿宋"/>
          <w:color w:val="000000"/>
          <w:sz w:val="36"/>
        </w:rPr>
        <w:t xml:space="preserve">OSPF</w:t>
      </w:r>
      <w:r>
        <w:rPr>
          <w:rFonts w:ascii="仿宋" w:eastAsia="仿宋" w:hAnsi="仿宋" w:cs="仿宋"/>
          <w:color w:val="000000"/>
          <w:sz w:val="36"/>
        </w:rPr>
        <w:t xml:space="preserve">支持</w:t>
      </w:r>
      <w:r>
        <w:rPr>
          <w:rFonts w:ascii="仿宋" w:eastAsia="仿宋" w:hAnsi="仿宋" w:cs="仿宋"/>
          <w:color w:val="000000"/>
          <w:sz w:val="36"/>
        </w:rPr>
        <w:t xml:space="preserve">CIDR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VLSM</w:t>
      </w:r>
      <w:r>
        <w:rPr>
          <w:rFonts w:ascii="仿宋" w:eastAsia="仿宋" w:hAnsi="仿宋" w:cs="仿宋"/>
          <w:color w:val="000000"/>
          <w:sz w:val="36"/>
        </w:rPr>
        <w:t xml:space="preserve">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3. </w:t>
      </w:r>
      <w:r>
        <w:rPr>
          <w:rFonts w:ascii="仿宋" w:eastAsia="仿宋" w:hAnsi="仿宋" w:cs="仿宋"/>
          <w:color w:val="000000"/>
          <w:sz w:val="36"/>
        </w:rPr>
        <w:t xml:space="preserve">说明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（访问控制列表）的作用及基本配置步骤。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用于过滤网络流量，控制数据包的转发或丢弃，实现网络访问控制、流量监控等。基本配置步骤：</w:t>
      </w:r>
      <w:r>
        <w:rPr>
          <w:rFonts w:ascii="仿宋" w:eastAsia="仿宋" w:hAnsi="仿宋" w:cs="仿宋"/>
          <w:color w:val="000000"/>
          <w:sz w:val="36"/>
        </w:rPr>
        <w:t xml:space="preserve">①</w:t>
      </w:r>
      <w:r>
        <w:rPr>
          <w:rFonts w:ascii="仿宋" w:eastAsia="仿宋" w:hAnsi="仿宋" w:cs="仿宋"/>
          <w:color w:val="000000"/>
          <w:sz w:val="36"/>
        </w:rPr>
        <w:t xml:space="preserve">定义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类型（标准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基于源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，扩展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基于源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目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、端口、协议等）；</w:t>
      </w:r>
      <w:r>
        <w:rPr>
          <w:rFonts w:ascii="仿宋" w:eastAsia="仿宋" w:hAnsi="仿宋" w:cs="仿宋"/>
          <w:color w:val="000000"/>
          <w:sz w:val="36"/>
        </w:rPr>
        <w:t xml:space="preserve">②</w:t>
      </w:r>
      <w:r>
        <w:rPr>
          <w:rFonts w:ascii="仿宋" w:eastAsia="仿宋" w:hAnsi="仿宋" w:cs="仿宋"/>
          <w:color w:val="000000"/>
          <w:sz w:val="36"/>
        </w:rPr>
        <w:t xml:space="preserve">配置过滤规则（允许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拒绝特定流量，注意顺序，自上而下匹配）；</w:t>
      </w:r>
      <w:r>
        <w:rPr>
          <w:rFonts w:ascii="仿宋" w:eastAsia="仿宋" w:hAnsi="仿宋" w:cs="仿宋"/>
          <w:color w:val="000000"/>
          <w:sz w:val="36"/>
        </w:rPr>
        <w:t xml:space="preserve">③</w:t>
      </w:r>
      <w:r>
        <w:rPr>
          <w:rFonts w:ascii="仿宋" w:eastAsia="仿宋" w:hAnsi="仿宋" w:cs="仿宋"/>
          <w:color w:val="000000"/>
          <w:sz w:val="36"/>
        </w:rPr>
        <w:t xml:space="preserve">应用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到接口或虚拟终端（如</w:t>
      </w:r>
      <w:r>
        <w:rPr>
          <w:rFonts w:ascii="仿宋" w:eastAsia="仿宋" w:hAnsi="仿宋" w:cs="仿宋"/>
          <w:color w:val="000000"/>
          <w:sz w:val="36"/>
        </w:rPr>
        <w:t xml:space="preserve">VTY</w:t>
      </w:r>
      <w:r>
        <w:rPr>
          <w:rFonts w:ascii="仿宋" w:eastAsia="仿宋" w:hAnsi="仿宋" w:cs="仿宋"/>
          <w:color w:val="000000"/>
          <w:sz w:val="36"/>
        </w:rPr>
        <w:t xml:space="preserve">），指定方向（入站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出站）。例如，扩展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可限制仅允许</w:t>
      </w:r>
      <w:r>
        <w:rPr>
          <w:rFonts w:ascii="仿宋" w:eastAsia="仿宋" w:hAnsi="仿宋" w:cs="仿宋"/>
          <w:color w:val="000000"/>
          <w:sz w:val="36"/>
        </w:rPr>
        <w:t xml:space="preserve">192.168.1.0/24</w:t>
      </w:r>
      <w:r>
        <w:rPr>
          <w:rFonts w:ascii="仿宋" w:eastAsia="仿宋" w:hAnsi="仿宋" w:cs="仿宋"/>
          <w:color w:val="000000"/>
          <w:sz w:val="36"/>
        </w:rPr>
        <w:t xml:space="preserve">访问</w:t>
      </w:r>
      <w:r>
        <w:rPr>
          <w:rFonts w:ascii="仿宋" w:eastAsia="仿宋" w:hAnsi="仿宋" w:cs="仿宋"/>
          <w:color w:val="000000"/>
          <w:sz w:val="36"/>
        </w:rPr>
        <w:t xml:space="preserve">10.0.0.1</w:t>
      </w:r>
      <w:r>
        <w:rPr>
          <w:rFonts w:ascii="仿宋" w:eastAsia="仿宋" w:hAnsi="仿宋" w:cs="仿宋"/>
          <w:color w:val="000000"/>
          <w:sz w:val="36"/>
        </w:rPr>
        <w:t xml:space="preserve">的</w:t>
      </w:r>
      <w:r>
        <w:rPr>
          <w:rFonts w:ascii="仿宋" w:eastAsia="仿宋" w:hAnsi="仿宋" w:cs="仿宋"/>
          <w:color w:val="000000"/>
          <w:sz w:val="36"/>
        </w:rPr>
        <w:t xml:space="preserve">80</w:t>
      </w:r>
      <w:r>
        <w:rPr>
          <w:rFonts w:ascii="仿宋" w:eastAsia="仿宋" w:hAnsi="仿宋" w:cs="仿宋"/>
          <w:color w:val="000000"/>
          <w:sz w:val="36"/>
        </w:rPr>
        <w:t xml:space="preserve">端口：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access-list 101 permit tcp 192.168.1.0 0.0.0.255 host 10.0.0.1 eq 80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GigabitEthernet0/0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access-group 101 in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4. </w:t>
      </w:r>
      <w:r>
        <w:rPr>
          <w:rFonts w:ascii="仿宋" w:eastAsia="仿宋" w:hAnsi="仿宋" w:cs="仿宋"/>
          <w:color w:val="000000"/>
          <w:sz w:val="36"/>
        </w:rPr>
        <w:t xml:space="preserve">简述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中继的作用及配置要点。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中继用于跨网段转发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请求，解决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服务器与客户端不在同一子网时无法获取地址的问题。配置要点：</w:t>
      </w:r>
      <w:r>
        <w:rPr>
          <w:rFonts w:ascii="仿宋" w:eastAsia="仿宋" w:hAnsi="仿宋" w:cs="仿宋"/>
          <w:color w:val="000000"/>
          <w:sz w:val="36"/>
        </w:rPr>
        <w:t xml:space="preserve">①</w:t>
      </w:r>
      <w:r>
        <w:rPr>
          <w:rFonts w:ascii="仿宋" w:eastAsia="仿宋" w:hAnsi="仿宋" w:cs="仿宋"/>
          <w:color w:val="000000"/>
          <w:sz w:val="36"/>
        </w:rPr>
        <w:t xml:space="preserve">在中间路由器</w:t>
      </w:r>
      <w:r>
        <w:rPr>
          <w:rFonts w:ascii="仿宋" w:eastAsia="仿宋" w:hAnsi="仿宋" w:cs="仿宋"/>
          <w:color w:val="000000"/>
          <w:sz w:val="36"/>
        </w:rPr>
        <w:t xml:space="preserve">/</w:t>
      </w:r>
      <w:r>
        <w:rPr>
          <w:rFonts w:ascii="仿宋" w:eastAsia="仿宋" w:hAnsi="仿宋" w:cs="仿宋"/>
          <w:color w:val="000000"/>
          <w:sz w:val="36"/>
        </w:rPr>
        <w:t xml:space="preserve">三层交换机上启用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中继功能；</w:t>
      </w:r>
      <w:r>
        <w:rPr>
          <w:rFonts w:ascii="仿宋" w:eastAsia="仿宋" w:hAnsi="仿宋" w:cs="仿宋"/>
          <w:color w:val="000000"/>
          <w:sz w:val="36"/>
        </w:rPr>
        <w:t xml:space="preserve">②</w:t>
      </w:r>
      <w:r>
        <w:rPr>
          <w:rFonts w:ascii="仿宋" w:eastAsia="仿宋" w:hAnsi="仿宋" w:cs="仿宋"/>
          <w:color w:val="000000"/>
          <w:sz w:val="36"/>
        </w:rPr>
        <w:t xml:space="preserve">配置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服务器的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地址（可以是多个，作为备份）；</w:t>
      </w:r>
      <w:r>
        <w:rPr>
          <w:rFonts w:ascii="仿宋" w:eastAsia="仿宋" w:hAnsi="仿宋" w:cs="仿宋"/>
          <w:color w:val="000000"/>
          <w:sz w:val="36"/>
        </w:rPr>
        <w:t xml:space="preserve">③</w:t>
      </w:r>
      <w:r>
        <w:rPr>
          <w:rFonts w:ascii="仿宋" w:eastAsia="仿宋" w:hAnsi="仿宋" w:cs="仿宋"/>
          <w:color w:val="000000"/>
          <w:sz w:val="36"/>
        </w:rPr>
        <w:t xml:space="preserve">在连接客户端子网的接口上应用中继代理（</w:t>
      </w:r>
      <w:r>
        <w:rPr>
          <w:rFonts w:ascii="仿宋" w:eastAsia="仿宋" w:hAnsi="仿宋" w:cs="仿宋"/>
          <w:color w:val="000000"/>
          <w:sz w:val="36"/>
        </w:rPr>
        <w:t xml:space="preserve">ip helper-address &lt;</w:t>
      </w:r>
      <w:r>
        <w:rPr>
          <w:rFonts w:ascii="仿宋" w:eastAsia="仿宋" w:hAnsi="仿宋" w:cs="仿宋"/>
          <w:color w:val="000000"/>
          <w:sz w:val="36"/>
        </w:rPr>
        <w:t xml:space="preserve">服务器</w:t>
      </w:r>
      <w:r>
        <w:rPr>
          <w:rFonts w:ascii="仿宋" w:eastAsia="仿宋" w:hAnsi="仿宋" w:cs="仿宋"/>
          <w:color w:val="000000"/>
          <w:sz w:val="36"/>
        </w:rPr>
        <w:t xml:space="preserve">IP&gt;</w:t>
      </w:r>
      <w:r>
        <w:rPr>
          <w:rFonts w:ascii="仿宋" w:eastAsia="仿宋" w:hAnsi="仿宋" w:cs="仿宋"/>
          <w:color w:val="000000"/>
          <w:sz w:val="36"/>
        </w:rPr>
        <w:t xml:space="preserve">）。例如，客户端在</w:t>
      </w:r>
      <w:r>
        <w:rPr>
          <w:rFonts w:ascii="仿宋" w:eastAsia="仿宋" w:hAnsi="仿宋" w:cs="仿宋"/>
          <w:color w:val="000000"/>
          <w:sz w:val="36"/>
        </w:rPr>
        <w:t xml:space="preserve">192.168.2.0/24</w:t>
      </w:r>
      <w:r>
        <w:rPr>
          <w:rFonts w:ascii="仿宋" w:eastAsia="仿宋" w:hAnsi="仿宋" w:cs="仿宋"/>
          <w:color w:val="000000"/>
          <w:sz w:val="36"/>
        </w:rPr>
        <w:t xml:space="preserve">子网，</w:t>
      </w:r>
      <w:r>
        <w:rPr>
          <w:rFonts w:ascii="仿宋" w:eastAsia="仿宋" w:hAnsi="仿宋" w:cs="仿宋"/>
          <w:color w:val="000000"/>
          <w:sz w:val="36"/>
        </w:rPr>
        <w:t xml:space="preserve">DHCP</w:t>
      </w:r>
      <w:r>
        <w:rPr>
          <w:rFonts w:ascii="仿宋" w:eastAsia="仿宋" w:hAnsi="仿宋" w:cs="仿宋"/>
          <w:color w:val="000000"/>
          <w:sz w:val="36"/>
        </w:rPr>
        <w:t xml:space="preserve">服务器在</w:t>
      </w:r>
      <w:r>
        <w:rPr>
          <w:rFonts w:ascii="仿宋" w:eastAsia="仿宋" w:hAnsi="仿宋" w:cs="仿宋"/>
          <w:color w:val="000000"/>
          <w:sz w:val="36"/>
        </w:rPr>
        <w:t xml:space="preserve">10.0.0.1</w:t>
      </w:r>
      <w:r>
        <w:rPr>
          <w:rFonts w:ascii="仿宋" w:eastAsia="仿宋" w:hAnsi="仿宋" w:cs="仿宋"/>
          <w:color w:val="000000"/>
          <w:sz w:val="36"/>
        </w:rPr>
        <w:t xml:space="preserve">，需在连接</w:t>
      </w:r>
      <w:r>
        <w:rPr>
          <w:rFonts w:ascii="仿宋" w:eastAsia="仿宋" w:hAnsi="仿宋" w:cs="仿宋"/>
          <w:color w:val="000000"/>
          <w:sz w:val="36"/>
        </w:rPr>
        <w:t xml:space="preserve">192.168.2.0</w:t>
      </w:r>
      <w:r>
        <w:rPr>
          <w:rFonts w:ascii="仿宋" w:eastAsia="仿宋" w:hAnsi="仿宋" w:cs="仿宋"/>
          <w:color w:val="000000"/>
          <w:sz w:val="36"/>
        </w:rPr>
        <w:t xml:space="preserve">子网的接口配置：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GigabitEthernet0/1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helper-address 10.0.0.1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5. </w:t>
      </w:r>
      <w:r>
        <w:rPr>
          <w:rFonts w:ascii="仿宋" w:eastAsia="仿宋" w:hAnsi="仿宋" w:cs="仿宋"/>
          <w:color w:val="000000"/>
          <w:sz w:val="36"/>
        </w:rPr>
        <w:t xml:space="preserve">说明网络冗余设计中</w:t>
      </w:r>
      <w:r>
        <w:rPr>
          <w:rFonts w:ascii="仿宋" w:eastAsia="仿宋" w:hAnsi="仿宋" w:cs="仿宋"/>
          <w:color w:val="000000"/>
          <w:sz w:val="36"/>
        </w:rPr>
        <w:t xml:space="preserve">STP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VRRP</w:t>
      </w:r>
      <w:r>
        <w:rPr>
          <w:rFonts w:ascii="仿宋" w:eastAsia="仿宋" w:hAnsi="仿宋" w:cs="仿宋"/>
          <w:color w:val="000000"/>
          <w:sz w:val="36"/>
        </w:rPr>
        <w:t xml:space="preserve">的区别及应用场景。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STP</w:t>
      </w:r>
      <w:r>
        <w:rPr>
          <w:rFonts w:ascii="仿宋" w:eastAsia="仿宋" w:hAnsi="仿宋" w:cs="仿宋"/>
          <w:color w:val="000000"/>
          <w:sz w:val="36"/>
        </w:rPr>
        <w:t xml:space="preserve">（生成树协议）用于二层交换网络，通过阻塞冗余链路消除环路，确保网络无环，适用于交换机之间的冗余连接（如核心</w:t>
      </w:r>
      <w:r>
        <w:rPr>
          <w:rFonts w:ascii="仿宋" w:eastAsia="仿宋" w:hAnsi="仿宋" w:cs="仿宋"/>
          <w:color w:val="000000"/>
          <w:sz w:val="36"/>
        </w:rPr>
        <w:t xml:space="preserve">-</w:t>
      </w:r>
      <w:r>
        <w:rPr>
          <w:rFonts w:ascii="仿宋" w:eastAsia="仿宋" w:hAnsi="仿宋" w:cs="仿宋"/>
          <w:color w:val="000000"/>
          <w:sz w:val="36"/>
        </w:rPr>
        <w:t xml:space="preserve">汇聚层双链路）。</w:t>
      </w:r>
      <w:r>
        <w:rPr>
          <w:rFonts w:ascii="仿宋" w:eastAsia="仿宋" w:hAnsi="仿宋" w:cs="仿宋"/>
          <w:color w:val="000000"/>
          <w:sz w:val="36"/>
        </w:rPr>
        <w:t xml:space="preserve">VRRP</w:t>
      </w:r>
      <w:r>
        <w:rPr>
          <w:rFonts w:ascii="仿宋" w:eastAsia="仿宋" w:hAnsi="仿宋" w:cs="仿宋"/>
          <w:color w:val="000000"/>
          <w:sz w:val="36"/>
        </w:rPr>
        <w:t xml:space="preserve">（虚拟路由冗余协议）用于三层网关冗余，通过虚拟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VIP</w:t>
      </w:r>
      <w:r>
        <w:rPr>
          <w:rFonts w:ascii="仿宋" w:eastAsia="仿宋" w:hAnsi="仿宋" w:cs="仿宋"/>
          <w:color w:val="000000"/>
          <w:sz w:val="36"/>
        </w:rPr>
        <w:t xml:space="preserve">）和虚拟</w:t>
      </w:r>
      <w:r>
        <w:rPr>
          <w:rFonts w:ascii="仿宋" w:eastAsia="仿宋" w:hAnsi="仿宋" w:cs="仿宋"/>
          <w:color w:val="000000"/>
          <w:sz w:val="36"/>
        </w:rPr>
        <w:t xml:space="preserve">MAC</w:t>
      </w:r>
      <w:r>
        <w:rPr>
          <w:rFonts w:ascii="仿宋" w:eastAsia="仿宋" w:hAnsi="仿宋" w:cs="仿宋"/>
          <w:color w:val="000000"/>
          <w:sz w:val="36"/>
        </w:rPr>
        <w:t xml:space="preserve">地址，使多台路由器协同工作，当主路由器故障时备用路由器接管，适用于网关设备冗余（如双核心路由器互为备份）。</w:t>
      </w:r>
      <w:r>
        <w:rPr>
          <w:rFonts w:ascii="仿宋" w:eastAsia="仿宋" w:hAnsi="仿宋" w:cs="仿宋"/>
          <w:color w:val="000000"/>
          <w:sz w:val="36"/>
        </w:rPr>
        <w:t xml:space="preserve">STP</w:t>
      </w:r>
      <w:r>
        <w:rPr>
          <w:rFonts w:ascii="仿宋" w:eastAsia="仿宋" w:hAnsi="仿宋" w:cs="仿宋"/>
          <w:color w:val="000000"/>
          <w:sz w:val="36"/>
        </w:rPr>
        <w:t xml:space="preserve">解决二层环路问题，</w:t>
      </w:r>
      <w:r>
        <w:rPr>
          <w:rFonts w:ascii="仿宋" w:eastAsia="仿宋" w:hAnsi="仿宋" w:cs="仿宋"/>
          <w:color w:val="000000"/>
          <w:sz w:val="36"/>
        </w:rPr>
        <w:t xml:space="preserve">VRRP</w:t>
      </w:r>
      <w:r>
        <w:rPr>
          <w:rFonts w:ascii="仿宋" w:eastAsia="仿宋" w:hAnsi="仿宋" w:cs="仿宋"/>
          <w:color w:val="000000"/>
          <w:sz w:val="36"/>
        </w:rPr>
        <w:t xml:space="preserve">解决三层网关单点故障问题，两者可配合使用实现网络全冗余。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四、综合题（每题</w:t>
      </w:r>
      <w:r>
        <w:rPr>
          <w:rFonts w:ascii="仿宋" w:eastAsia="仿宋" w:hAnsi="仿宋" w:cs="仿宋"/>
          <w:color w:val="000000"/>
          <w:sz w:val="36"/>
        </w:rPr>
        <w:t xml:space="preserve">15</w:t>
      </w:r>
      <w:r>
        <w:rPr>
          <w:rFonts w:ascii="仿宋" w:eastAsia="仿宋" w:hAnsi="仿宋" w:cs="仿宋"/>
          <w:color w:val="000000"/>
          <w:sz w:val="36"/>
        </w:rPr>
        <w:t xml:space="preserve">分，共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题）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1. </w:t>
      </w:r>
      <w:r>
        <w:rPr>
          <w:rFonts w:ascii="仿宋" w:eastAsia="仿宋" w:hAnsi="仿宋" w:cs="仿宋"/>
          <w:color w:val="000000"/>
          <w:sz w:val="36"/>
        </w:rPr>
        <w:t xml:space="preserve">某企业网络拓扑如下：总部有核心交换机（</w:t>
      </w: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）、汇聚交换机（</w:t>
      </w:r>
      <w:r>
        <w:rPr>
          <w:rFonts w:ascii="仿宋" w:eastAsia="仿宋" w:hAnsi="仿宋" w:cs="仿宋"/>
          <w:color w:val="000000"/>
          <w:sz w:val="36"/>
        </w:rPr>
        <w:t xml:space="preserve">S2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S3</w:t>
      </w:r>
      <w:r>
        <w:rPr>
          <w:rFonts w:ascii="仿宋" w:eastAsia="仿宋" w:hAnsi="仿宋" w:cs="仿宋"/>
          <w:color w:val="000000"/>
          <w:sz w:val="36"/>
        </w:rPr>
        <w:t xml:space="preserve">），</w:t>
      </w: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与</w:t>
      </w:r>
      <w:r>
        <w:rPr>
          <w:rFonts w:ascii="仿宋" w:eastAsia="仿宋" w:hAnsi="仿宋" w:cs="仿宋"/>
          <w:color w:val="000000"/>
          <w:sz w:val="36"/>
        </w:rPr>
        <w:t xml:space="preserve">S2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S3</w:t>
      </w:r>
      <w:r>
        <w:rPr>
          <w:rFonts w:ascii="仿宋" w:eastAsia="仿宋" w:hAnsi="仿宋" w:cs="仿宋"/>
          <w:color w:val="000000"/>
          <w:sz w:val="36"/>
        </w:rPr>
        <w:t xml:space="preserve">通过两条千兆链路连接（冗余）；分部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192.168.10.0/24</w:t>
      </w:r>
      <w:r>
        <w:rPr>
          <w:rFonts w:ascii="仿宋" w:eastAsia="仿宋" w:hAnsi="仿宋" w:cs="仿宋"/>
          <w:color w:val="000000"/>
          <w:sz w:val="36"/>
        </w:rPr>
        <w:t xml:space="preserve">）和分部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192.168.20.0/24</w:t>
      </w:r>
      <w:r>
        <w:rPr>
          <w:rFonts w:ascii="仿宋" w:eastAsia="仿宋" w:hAnsi="仿宋" w:cs="仿宋"/>
          <w:color w:val="000000"/>
          <w:sz w:val="36"/>
        </w:rPr>
        <w:t xml:space="preserve">）分别连接</w:t>
      </w:r>
      <w:r>
        <w:rPr>
          <w:rFonts w:ascii="仿宋" w:eastAsia="仿宋" w:hAnsi="仿宋" w:cs="仿宋"/>
          <w:color w:val="000000"/>
          <w:sz w:val="36"/>
        </w:rPr>
        <w:t xml:space="preserve">S2</w:t>
      </w:r>
      <w:r>
        <w:rPr>
          <w:rFonts w:ascii="仿宋" w:eastAsia="仿宋" w:hAnsi="仿宋" w:cs="仿宋"/>
          <w:color w:val="000000"/>
          <w:sz w:val="36"/>
        </w:rPr>
        <w:t xml:space="preserve">和</w:t>
      </w:r>
      <w:r>
        <w:rPr>
          <w:rFonts w:ascii="仿宋" w:eastAsia="仿宋" w:hAnsi="仿宋" w:cs="仿宋"/>
          <w:color w:val="000000"/>
          <w:sz w:val="36"/>
        </w:rPr>
        <w:t xml:space="preserve">S3</w:t>
      </w:r>
      <w:r>
        <w:rPr>
          <w:rFonts w:ascii="仿宋" w:eastAsia="仿宋" w:hAnsi="仿宋" w:cs="仿宋"/>
          <w:color w:val="000000"/>
          <w:sz w:val="36"/>
        </w:rPr>
        <w:t xml:space="preserve">的</w:t>
      </w:r>
      <w:r>
        <w:rPr>
          <w:rFonts w:ascii="仿宋" w:eastAsia="仿宋" w:hAnsi="仿宋" w:cs="仿宋"/>
          <w:color w:val="000000"/>
          <w:sz w:val="36"/>
        </w:rPr>
        <w:t xml:space="preserve">Access</w:t>
      </w:r>
      <w:r>
        <w:rPr>
          <w:rFonts w:ascii="仿宋" w:eastAsia="仿宋" w:hAnsi="仿宋" w:cs="仿宋"/>
          <w:color w:val="000000"/>
          <w:sz w:val="36"/>
        </w:rPr>
        <w:t xml:space="preserve">端口；总部服务器区（</w:t>
      </w:r>
      <w:r>
        <w:rPr>
          <w:rFonts w:ascii="仿宋" w:eastAsia="仿宋" w:hAnsi="仿宋" w:cs="仿宋"/>
          <w:color w:val="000000"/>
          <w:sz w:val="36"/>
        </w:rPr>
        <w:t xml:space="preserve">10.0.0.0/24</w:t>
      </w:r>
      <w:r>
        <w:rPr>
          <w:rFonts w:ascii="仿宋" w:eastAsia="仿宋" w:hAnsi="仿宋" w:cs="仿宋"/>
          <w:color w:val="000000"/>
          <w:sz w:val="36"/>
        </w:rPr>
        <w:t xml:space="preserve">）连接</w:t>
      </w: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的</w:t>
      </w:r>
      <w:r>
        <w:rPr>
          <w:rFonts w:ascii="仿宋" w:eastAsia="仿宋" w:hAnsi="仿宋" w:cs="仿宋"/>
          <w:color w:val="000000"/>
          <w:sz w:val="36"/>
        </w:rPr>
        <w:t xml:space="preserve">Trunk</w:t>
      </w:r>
      <w:r>
        <w:rPr>
          <w:rFonts w:ascii="仿宋" w:eastAsia="仿宋" w:hAnsi="仿宋" w:cs="仿宋"/>
          <w:color w:val="000000"/>
          <w:sz w:val="36"/>
        </w:rPr>
        <w:t xml:space="preserve">端口。要求：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）设计</w:t>
      </w: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与</w:t>
      </w:r>
      <w:r>
        <w:rPr>
          <w:rFonts w:ascii="仿宋" w:eastAsia="仿宋" w:hAnsi="仿宋" w:cs="仿宋"/>
          <w:color w:val="000000"/>
          <w:sz w:val="36"/>
        </w:rPr>
        <w:t xml:space="preserve">S2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S3</w:t>
      </w:r>
      <w:r>
        <w:rPr>
          <w:rFonts w:ascii="仿宋" w:eastAsia="仿宋" w:hAnsi="仿宋" w:cs="仿宋"/>
          <w:color w:val="000000"/>
          <w:sz w:val="36"/>
        </w:rPr>
        <w:t xml:space="preserve">之间的链路聚合（</w:t>
      </w:r>
      <w:r>
        <w:rPr>
          <w:rFonts w:ascii="仿宋" w:eastAsia="仿宋" w:hAnsi="仿宋" w:cs="仿宋"/>
          <w:color w:val="000000"/>
          <w:sz w:val="36"/>
        </w:rPr>
        <w:t xml:space="preserve">LACP</w:t>
      </w:r>
      <w:r>
        <w:rPr>
          <w:rFonts w:ascii="仿宋" w:eastAsia="仿宋" w:hAnsi="仿宋" w:cs="仿宋"/>
          <w:color w:val="000000"/>
          <w:sz w:val="36"/>
        </w:rPr>
        <w:t xml:space="preserve">）配置，实现负载均衡和冗余；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）配置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间路由，使分部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、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能访问服务器区；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）限制分部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只能访问服务器区的</w:t>
      </w:r>
      <w:r>
        <w:rPr>
          <w:rFonts w:ascii="仿宋" w:eastAsia="仿宋" w:hAnsi="仿宋" w:cs="仿宋"/>
          <w:color w:val="000000"/>
          <w:sz w:val="36"/>
        </w:rPr>
        <w:t xml:space="preserve">HTTP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80</w:t>
      </w:r>
      <w:r>
        <w:rPr>
          <w:rFonts w:ascii="仿宋" w:eastAsia="仿宋" w:hAnsi="仿宋" w:cs="仿宋"/>
          <w:color w:val="000000"/>
          <w:sz w:val="36"/>
        </w:rPr>
        <w:t xml:space="preserve">）和</w:t>
      </w:r>
      <w:r>
        <w:rPr>
          <w:rFonts w:ascii="仿宋" w:eastAsia="仿宋" w:hAnsi="仿宋" w:cs="仿宋"/>
          <w:color w:val="000000"/>
          <w:sz w:val="36"/>
        </w:rPr>
        <w:t xml:space="preserve">HTTPS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443</w:t>
      </w:r>
      <w:r>
        <w:rPr>
          <w:rFonts w:ascii="仿宋" w:eastAsia="仿宋" w:hAnsi="仿宋" w:cs="仿宋"/>
          <w:color w:val="000000"/>
          <w:sz w:val="36"/>
        </w:rPr>
        <w:t xml:space="preserve">）端口。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）链路聚合配置（以华为设备为例）：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配置：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Eth-Trunk1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mode lacp-static  // </w:t>
      </w:r>
      <w:r>
        <w:rPr>
          <w:rFonts w:ascii="仿宋" w:eastAsia="仿宋" w:hAnsi="仿宋" w:cs="仿宋"/>
          <w:color w:val="000000"/>
          <w:sz w:val="36"/>
        </w:rPr>
        <w:t xml:space="preserve">静态</w:t>
      </w:r>
      <w:r>
        <w:rPr>
          <w:rFonts w:ascii="仿宋" w:eastAsia="仿宋" w:hAnsi="仿宋" w:cs="仿宋"/>
          <w:color w:val="000000"/>
          <w:sz w:val="36"/>
        </w:rPr>
        <w:t xml:space="preserve">LACP</w:t>
      </w:r>
      <w:r>
        <w:rPr>
          <w:rFonts w:ascii="仿宋" w:eastAsia="仿宋" w:hAnsi="仿宋" w:cs="仿宋"/>
          <w:color w:val="000000"/>
          <w:sz w:val="36"/>
        </w:rPr>
        <w:t xml:space="preserve">模式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max active-linknumber 2  // </w:t>
      </w:r>
      <w:r>
        <w:rPr>
          <w:rFonts w:ascii="仿宋" w:eastAsia="仿宋" w:hAnsi="仿宋" w:cs="仿宋"/>
          <w:color w:val="000000"/>
          <w:sz w:val="36"/>
        </w:rPr>
        <w:t xml:space="preserve">激活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条链路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GigabitEthernet0/0/1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eth-trunk 1  // </w:t>
      </w:r>
      <w:r>
        <w:rPr>
          <w:rFonts w:ascii="仿宋" w:eastAsia="仿宋" w:hAnsi="仿宋" w:cs="仿宋"/>
          <w:color w:val="000000"/>
          <w:sz w:val="36"/>
        </w:rPr>
        <w:t xml:space="preserve">加入聚合组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GigabitEthernet0/0/2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eth-trunk 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S2/S3</w:t>
      </w:r>
      <w:r>
        <w:rPr>
          <w:rFonts w:ascii="仿宋" w:eastAsia="仿宋" w:hAnsi="仿宋" w:cs="仿宋"/>
          <w:color w:val="000000"/>
          <w:sz w:val="36"/>
        </w:rPr>
        <w:t xml:space="preserve">配置类似，将对应物理端口加入</w:t>
      </w:r>
      <w:r>
        <w:rPr>
          <w:rFonts w:ascii="仿宋" w:eastAsia="仿宋" w:hAnsi="仿宋" w:cs="仿宋"/>
          <w:color w:val="000000"/>
          <w:sz w:val="36"/>
        </w:rPr>
        <w:t xml:space="preserve">Eth-Trunk1</w:t>
      </w:r>
      <w:r>
        <w:rPr>
          <w:rFonts w:ascii="仿宋" w:eastAsia="仿宋" w:hAnsi="仿宋" w:cs="仿宋"/>
          <w:color w:val="000000"/>
          <w:sz w:val="36"/>
        </w:rPr>
        <w:t xml:space="preserve">，确保两端模式、端口数量一致。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）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间路由配置（</w:t>
      </w:r>
      <w:r>
        <w:rPr>
          <w:rFonts w:ascii="仿宋" w:eastAsia="仿宋" w:hAnsi="仿宋" w:cs="仿宋"/>
          <w:color w:val="000000"/>
          <w:sz w:val="36"/>
        </w:rPr>
        <w:t xml:space="preserve">S1</w:t>
      </w:r>
      <w:r>
        <w:rPr>
          <w:rFonts w:ascii="仿宋" w:eastAsia="仿宋" w:hAnsi="仿宋" w:cs="仿宋"/>
          <w:color w:val="000000"/>
          <w:sz w:val="36"/>
        </w:rPr>
        <w:t xml:space="preserve">作为三层网关）：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创建</w:t>
      </w:r>
      <w:r>
        <w:rPr>
          <w:rFonts w:ascii="仿宋" w:eastAsia="仿宋" w:hAnsi="仿宋" w:cs="仿宋"/>
          <w:color w:val="000000"/>
          <w:sz w:val="36"/>
        </w:rPr>
        <w:t xml:space="preserve">VLAN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vlan batch 10 20 100  // VLAN10</w:t>
      </w:r>
      <w:r>
        <w:rPr>
          <w:rFonts w:ascii="仿宋" w:eastAsia="仿宋" w:hAnsi="仿宋" w:cs="仿宋"/>
          <w:color w:val="000000"/>
          <w:sz w:val="36"/>
        </w:rPr>
        <w:t xml:space="preserve">（分部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）、</w:t>
      </w:r>
      <w:r>
        <w:rPr>
          <w:rFonts w:ascii="仿宋" w:eastAsia="仿宋" w:hAnsi="仿宋" w:cs="仿宋"/>
          <w:color w:val="000000"/>
          <w:sz w:val="36"/>
        </w:rPr>
        <w:t xml:space="preserve">VLAN20</w:t>
      </w:r>
      <w:r>
        <w:rPr>
          <w:rFonts w:ascii="仿宋" w:eastAsia="仿宋" w:hAnsi="仿宋" w:cs="仿宋"/>
          <w:color w:val="000000"/>
          <w:sz w:val="36"/>
        </w:rPr>
        <w:t xml:space="preserve">（分部</w:t>
      </w:r>
      <w:r>
        <w:rPr>
          <w:rFonts w:ascii="仿宋" w:eastAsia="仿宋" w:hAnsi="仿宋" w:cs="仿宋"/>
          <w:color w:val="000000"/>
          <w:sz w:val="36"/>
        </w:rPr>
        <w:t xml:space="preserve">B</w:t>
      </w:r>
      <w:r>
        <w:rPr>
          <w:rFonts w:ascii="仿宋" w:eastAsia="仿宋" w:hAnsi="仿宋" w:cs="仿宋"/>
          <w:color w:val="000000"/>
          <w:sz w:val="36"/>
        </w:rPr>
        <w:t xml:space="preserve">）、</w:t>
      </w:r>
      <w:r>
        <w:rPr>
          <w:rFonts w:ascii="仿宋" w:eastAsia="仿宋" w:hAnsi="仿宋" w:cs="仿宋"/>
          <w:color w:val="000000"/>
          <w:sz w:val="36"/>
        </w:rPr>
        <w:t xml:space="preserve">VLAN100</w:t>
      </w:r>
      <w:r>
        <w:rPr>
          <w:rFonts w:ascii="仿宋" w:eastAsia="仿宋" w:hAnsi="仿宋" w:cs="仿宋"/>
          <w:color w:val="000000"/>
          <w:sz w:val="36"/>
        </w:rPr>
        <w:t xml:space="preserve">（服务器区）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接口配置：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Vlanif10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address 192.168.10.1 255.255.255.0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Vlanif20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address 192.168.20.1 255.255.255.0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Vlanif100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address 10.0.0.1 255.255.255.0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开启三层路由功能（系统视图）：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ip routing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）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配置限制分部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访问：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创建扩展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acl number 3000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rule 5 permit tcp source 192.168.10.0 0.0.0.255 destination 10.0.0.0 0.0.0.255 destination-port eq 80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rule 10 permit tcp source 192.168.10.0 0.0.0.255 destination 10.0.0.0 0.0.0.255 destination-port eq 443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rule 15 deny ip source 192.168.10.0 0.0.0.255 destination 10.0.0.0 0.0.0.255  // </w:t>
      </w:r>
      <w:r>
        <w:rPr>
          <w:rFonts w:ascii="仿宋" w:eastAsia="仿宋" w:hAnsi="仿宋" w:cs="仿宋"/>
          <w:color w:val="000000"/>
          <w:sz w:val="36"/>
        </w:rPr>
        <w:t xml:space="preserve">拒绝其他端口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应用</w:t>
      </w:r>
      <w:r>
        <w:rPr>
          <w:rFonts w:ascii="仿宋" w:eastAsia="仿宋" w:hAnsi="仿宋" w:cs="仿宋"/>
          <w:color w:val="000000"/>
          <w:sz w:val="36"/>
        </w:rPr>
        <w:t xml:space="preserve">ACL</w:t>
      </w:r>
      <w:r>
        <w:rPr>
          <w:rFonts w:ascii="仿宋" w:eastAsia="仿宋" w:hAnsi="仿宋" w:cs="仿宋"/>
          <w:color w:val="000000"/>
          <w:sz w:val="36"/>
        </w:rPr>
        <w:t xml:space="preserve">到</w:t>
      </w:r>
      <w:r>
        <w:rPr>
          <w:rFonts w:ascii="仿宋" w:eastAsia="仿宋" w:hAnsi="仿宋" w:cs="仿宋"/>
          <w:color w:val="000000"/>
          <w:sz w:val="36"/>
        </w:rPr>
        <w:t xml:space="preserve">Vlanif10</w:t>
      </w:r>
      <w:r>
        <w:rPr>
          <w:rFonts w:ascii="仿宋" w:eastAsia="仿宋" w:hAnsi="仿宋" w:cs="仿宋"/>
          <w:color w:val="000000"/>
          <w:sz w:val="36"/>
        </w:rPr>
        <w:t xml:space="preserve">的出站方向（限制分部</w:t>
      </w:r>
      <w:r>
        <w:rPr>
          <w:rFonts w:ascii="仿宋" w:eastAsia="仿宋" w:hAnsi="仿宋" w:cs="仿宋"/>
          <w:color w:val="000000"/>
          <w:sz w:val="36"/>
        </w:rPr>
        <w:t xml:space="preserve">A</w:t>
      </w:r>
      <w:r>
        <w:rPr>
          <w:rFonts w:ascii="仿宋" w:eastAsia="仿宋" w:hAnsi="仿宋" w:cs="仿宋"/>
          <w:color w:val="000000"/>
          <w:sz w:val="36"/>
        </w:rPr>
        <w:t xml:space="preserve">访问服务器区）：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interface Vlanif10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traffic-filter outbound acl 3000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2. </w:t>
      </w:r>
      <w:r>
        <w:rPr>
          <w:rFonts w:ascii="仿宋" w:eastAsia="仿宋" w:hAnsi="仿宋" w:cs="仿宋"/>
          <w:color w:val="000000"/>
          <w:sz w:val="36"/>
        </w:rPr>
        <w:t xml:space="preserve">某公司申请到公网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段</w:t>
      </w:r>
      <w:r>
        <w:rPr>
          <w:rFonts w:ascii="仿宋" w:eastAsia="仿宋" w:hAnsi="仿宋" w:cs="仿宋"/>
          <w:color w:val="000000"/>
          <w:sz w:val="36"/>
        </w:rPr>
        <w:t xml:space="preserve">202.100.50.0/24</w:t>
      </w:r>
      <w:r>
        <w:rPr>
          <w:rFonts w:ascii="仿宋" w:eastAsia="仿宋" w:hAnsi="仿宋" w:cs="仿宋"/>
          <w:color w:val="000000"/>
          <w:sz w:val="36"/>
        </w:rPr>
        <w:t xml:space="preserve">，需划分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个子网，其中最大子网需要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台主机，其他子网至少</w:t>
      </w:r>
      <w:r>
        <w:rPr>
          <w:rFonts w:ascii="仿宋" w:eastAsia="仿宋" w:hAnsi="仿宋" w:cs="仿宋"/>
          <w:color w:val="000000"/>
          <w:sz w:val="36"/>
        </w:rPr>
        <w:t xml:space="preserve">20</w:t>
      </w:r>
      <w:r>
        <w:rPr>
          <w:rFonts w:ascii="仿宋" w:eastAsia="仿宋" w:hAnsi="仿宋" w:cs="仿宋"/>
          <w:color w:val="000000"/>
          <w:sz w:val="36"/>
        </w:rPr>
        <w:t xml:space="preserve">台主机。要求：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）计算子网掩码和每个子网的网络地址、可用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范围、广播地址；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）说明划分过程（写出关键步骤）。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答案：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）划分过程：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① </w:t>
      </w:r>
      <w:r>
        <w:rPr>
          <w:rFonts w:ascii="仿宋" w:eastAsia="仿宋" w:hAnsi="仿宋" w:cs="仿宋"/>
          <w:color w:val="000000"/>
          <w:sz w:val="36"/>
        </w:rPr>
        <w:t xml:space="preserve">最大子网需要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台主机，主机位需满足</w:t>
      </w:r>
      <w:r>
        <w:rPr>
          <w:rFonts w:ascii="仿宋" w:eastAsia="仿宋" w:hAnsi="仿宋" w:cs="仿宋"/>
          <w:color w:val="000000"/>
          <w:sz w:val="36"/>
        </w:rPr>
        <w:t xml:space="preserve">2^n-2≥50 → n=6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2^6-2=62</w:t>
      </w:r>
      <w:r>
        <w:rPr>
          <w:rFonts w:ascii="仿宋" w:eastAsia="仿宋" w:hAnsi="仿宋" w:cs="仿宋"/>
          <w:color w:val="000000"/>
          <w:sz w:val="36"/>
        </w:rPr>
        <w:t xml:space="preserve">），因此主机位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位，子网位</w:t>
      </w:r>
      <w:r>
        <w:rPr>
          <w:rFonts w:ascii="仿宋" w:eastAsia="仿宋" w:hAnsi="仿宋" w:cs="仿宋"/>
          <w:color w:val="000000"/>
          <w:sz w:val="36"/>
        </w:rPr>
        <w:t xml:space="preserve">=32-</w:t>
      </w:r>
      <w:r>
        <w:rPr>
          <w:rFonts w:ascii="仿宋" w:eastAsia="仿宋" w:hAnsi="仿宋" w:cs="仿宋"/>
          <w:color w:val="000000"/>
          <w:sz w:val="36"/>
        </w:rPr>
        <w:t xml:space="preserve">网络位</w:t>
      </w:r>
      <w:r>
        <w:rPr>
          <w:rFonts w:ascii="仿宋" w:eastAsia="仿宋" w:hAnsi="仿宋" w:cs="仿宋"/>
          <w:color w:val="000000"/>
          <w:sz w:val="36"/>
        </w:rPr>
        <w:t xml:space="preserve">-</w:t>
      </w:r>
      <w:r>
        <w:rPr>
          <w:rFonts w:ascii="仿宋" w:eastAsia="仿宋" w:hAnsi="仿宋" w:cs="仿宋"/>
          <w:color w:val="000000"/>
          <w:sz w:val="36"/>
        </w:rPr>
        <w:t xml:space="preserve">主机位</w:t>
      </w:r>
      <w:r>
        <w:rPr>
          <w:rFonts w:ascii="仿宋" w:eastAsia="仿宋" w:hAnsi="仿宋" w:cs="仿宋"/>
          <w:color w:val="000000"/>
          <w:sz w:val="36"/>
        </w:rPr>
        <w:t xml:space="preserve">=32-24-6=2</w:t>
      </w:r>
      <w:r>
        <w:rPr>
          <w:rFonts w:ascii="仿宋" w:eastAsia="仿宋" w:hAnsi="仿宋" w:cs="仿宋"/>
          <w:color w:val="000000"/>
          <w:sz w:val="36"/>
        </w:rPr>
        <w:t xml:space="preserve">？不，原网络是</w:t>
      </w:r>
      <w:r>
        <w:rPr>
          <w:rFonts w:ascii="仿宋" w:eastAsia="仿宋" w:hAnsi="仿宋" w:cs="仿宋"/>
          <w:color w:val="000000"/>
          <w:sz w:val="36"/>
        </w:rPr>
        <w:t xml:space="preserve">/24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255.255.255.0</w:t>
      </w:r>
      <w:r>
        <w:rPr>
          <w:rFonts w:ascii="仿宋" w:eastAsia="仿宋" w:hAnsi="仿宋" w:cs="仿宋"/>
          <w:color w:val="000000"/>
          <w:sz w:val="36"/>
        </w:rPr>
        <w:t xml:space="preserve">），需划分子网，需从主机位借位。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② </w:t>
      </w:r>
      <w:r>
        <w:rPr>
          <w:rFonts w:ascii="仿宋" w:eastAsia="仿宋" w:hAnsi="仿宋" w:cs="仿宋"/>
          <w:color w:val="000000"/>
          <w:sz w:val="36"/>
        </w:rPr>
        <w:t xml:space="preserve">总子网数需</w:t>
      </w:r>
      <w:r>
        <w:rPr>
          <w:rFonts w:ascii="仿宋" w:eastAsia="仿宋" w:hAnsi="仿宋" w:cs="仿宋"/>
          <w:color w:val="000000"/>
          <w:sz w:val="36"/>
        </w:rPr>
        <w:t xml:space="preserve">≥6</w:t>
      </w:r>
      <w:r>
        <w:rPr>
          <w:rFonts w:ascii="仿宋" w:eastAsia="仿宋" w:hAnsi="仿宋" w:cs="仿宋"/>
          <w:color w:val="000000"/>
          <w:sz w:val="36"/>
        </w:rPr>
        <w:t xml:space="preserve">，因此子网位至少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位（</w:t>
      </w:r>
      <w:r>
        <w:rPr>
          <w:rFonts w:ascii="仿宋" w:eastAsia="仿宋" w:hAnsi="仿宋" w:cs="仿宋"/>
          <w:color w:val="000000"/>
          <w:sz w:val="36"/>
        </w:rPr>
        <w:t xml:space="preserve">2^3=8≥6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③ </w:t>
      </w:r>
      <w:r>
        <w:rPr>
          <w:rFonts w:ascii="仿宋" w:eastAsia="仿宋" w:hAnsi="仿宋" w:cs="仿宋"/>
          <w:color w:val="000000"/>
          <w:sz w:val="36"/>
        </w:rPr>
        <w:t xml:space="preserve">每个子网的主机位</w:t>
      </w:r>
      <w:r>
        <w:rPr>
          <w:rFonts w:ascii="仿宋" w:eastAsia="仿宋" w:hAnsi="仿宋" w:cs="仿宋"/>
          <w:color w:val="000000"/>
          <w:sz w:val="36"/>
        </w:rPr>
        <w:t xml:space="preserve">=32-24-3=5</w:t>
      </w:r>
      <w:r>
        <w:rPr>
          <w:rFonts w:ascii="仿宋" w:eastAsia="仿宋" w:hAnsi="仿宋" w:cs="仿宋"/>
          <w:color w:val="000000"/>
          <w:sz w:val="36"/>
        </w:rPr>
        <w:t xml:space="preserve">位？不，原网络是</w:t>
      </w:r>
      <w:r>
        <w:rPr>
          <w:rFonts w:ascii="仿宋" w:eastAsia="仿宋" w:hAnsi="仿宋" w:cs="仿宋"/>
          <w:color w:val="000000"/>
          <w:sz w:val="36"/>
        </w:rPr>
        <w:t xml:space="preserve">/24</w:t>
      </w:r>
      <w:r>
        <w:rPr>
          <w:rFonts w:ascii="仿宋" w:eastAsia="仿宋" w:hAnsi="仿宋" w:cs="仿宋"/>
          <w:color w:val="000000"/>
          <w:sz w:val="36"/>
        </w:rPr>
        <w:t xml:space="preserve">，借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位作为子网位后，子网掩码为</w:t>
      </w:r>
      <w:r>
        <w:rPr>
          <w:rFonts w:ascii="仿宋" w:eastAsia="仿宋" w:hAnsi="仿宋" w:cs="仿宋"/>
          <w:color w:val="000000"/>
          <w:sz w:val="36"/>
        </w:rPr>
        <w:t xml:space="preserve">/27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255.255.255.224</w:t>
      </w:r>
      <w:r>
        <w:rPr>
          <w:rFonts w:ascii="仿宋" w:eastAsia="仿宋" w:hAnsi="仿宋" w:cs="仿宋"/>
          <w:color w:val="000000"/>
          <w:sz w:val="36"/>
        </w:rPr>
        <w:t xml:space="preserve">），每个子网主机位</w:t>
      </w:r>
      <w:r>
        <w:rPr>
          <w:rFonts w:ascii="仿宋" w:eastAsia="仿宋" w:hAnsi="仿宋" w:cs="仿宋"/>
          <w:color w:val="000000"/>
          <w:sz w:val="36"/>
        </w:rPr>
        <w:t xml:space="preserve">5</w:t>
      </w:r>
      <w:r>
        <w:rPr>
          <w:rFonts w:ascii="仿宋" w:eastAsia="仿宋" w:hAnsi="仿宋" w:cs="仿宋"/>
          <w:color w:val="000000"/>
          <w:sz w:val="36"/>
        </w:rPr>
        <w:t xml:space="preserve">位（</w:t>
      </w:r>
      <w:r>
        <w:rPr>
          <w:rFonts w:ascii="仿宋" w:eastAsia="仿宋" w:hAnsi="仿宋" w:cs="仿宋"/>
          <w:color w:val="000000"/>
          <w:sz w:val="36"/>
        </w:rPr>
        <w:t xml:space="preserve">2^5-2=30</w:t>
      </w:r>
      <w:r>
        <w:rPr>
          <w:rFonts w:ascii="仿宋" w:eastAsia="仿宋" w:hAnsi="仿宋" w:cs="仿宋"/>
          <w:color w:val="000000"/>
          <w:sz w:val="36"/>
        </w:rPr>
        <w:t xml:space="preserve">），但最大子网需要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台主机，</w:t>
      </w:r>
      <w:r>
        <w:rPr>
          <w:rFonts w:ascii="仿宋" w:eastAsia="仿宋" w:hAnsi="仿宋" w:cs="仿宋"/>
          <w:color w:val="000000"/>
          <w:sz w:val="36"/>
        </w:rPr>
        <w:t xml:space="preserve">30</w:t>
      </w:r>
      <w:r>
        <w:rPr>
          <w:rFonts w:ascii="仿宋" w:eastAsia="仿宋" w:hAnsi="仿宋" w:cs="仿宋"/>
          <w:color w:val="000000"/>
          <w:sz w:val="36"/>
        </w:rPr>
        <w:t xml:space="preserve">不够，因此借位不足。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④ </w:t>
      </w:r>
      <w:r>
        <w:rPr>
          <w:rFonts w:ascii="仿宋" w:eastAsia="仿宋" w:hAnsi="仿宋" w:cs="仿宋"/>
          <w:color w:val="000000"/>
          <w:sz w:val="36"/>
        </w:rPr>
        <w:t xml:space="preserve">重新计算：最大子网需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主机，主机位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位（</w:t>
      </w:r>
      <w:r>
        <w:rPr>
          <w:rFonts w:ascii="仿宋" w:eastAsia="仿宋" w:hAnsi="仿宋" w:cs="仿宋"/>
          <w:color w:val="000000"/>
          <w:sz w:val="36"/>
        </w:rPr>
        <w:t xml:space="preserve">62≥50</w:t>
      </w:r>
      <w:r>
        <w:rPr>
          <w:rFonts w:ascii="仿宋" w:eastAsia="仿宋" w:hAnsi="仿宋" w:cs="仿宋"/>
          <w:color w:val="000000"/>
          <w:sz w:val="36"/>
        </w:rPr>
        <w:t xml:space="preserve">），因此子网掩码为</w:t>
      </w:r>
      <w:r>
        <w:rPr>
          <w:rFonts w:ascii="仿宋" w:eastAsia="仿宋" w:hAnsi="仿宋" w:cs="仿宋"/>
          <w:color w:val="000000"/>
          <w:sz w:val="36"/>
        </w:rPr>
        <w:t xml:space="preserve">/26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32-6=26</w:t>
      </w:r>
      <w:r>
        <w:rPr>
          <w:rFonts w:ascii="仿宋" w:eastAsia="仿宋" w:hAnsi="仿宋" w:cs="仿宋"/>
          <w:color w:val="000000"/>
          <w:sz w:val="36"/>
        </w:rPr>
        <w:t xml:space="preserve">），每个子网大小</w:t>
      </w:r>
      <w:r>
        <w:rPr>
          <w:rFonts w:ascii="仿宋" w:eastAsia="仿宋" w:hAnsi="仿宋" w:cs="仿宋"/>
          <w:color w:val="000000"/>
          <w:sz w:val="36"/>
        </w:rPr>
        <w:t xml:space="preserve">64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2^6=64</w:t>
      </w:r>
      <w:r>
        <w:rPr>
          <w:rFonts w:ascii="仿宋" w:eastAsia="仿宋" w:hAnsi="仿宋" w:cs="仿宋"/>
          <w:color w:val="000000"/>
          <w:sz w:val="36"/>
        </w:rPr>
        <w:t xml:space="preserve">）。此时子网位</w:t>
      </w:r>
      <w:r>
        <w:rPr>
          <w:rFonts w:ascii="仿宋" w:eastAsia="仿宋" w:hAnsi="仿宋" w:cs="仿宋"/>
          <w:color w:val="000000"/>
          <w:sz w:val="36"/>
        </w:rPr>
        <w:t xml:space="preserve">=26-24=2</w:t>
      </w:r>
      <w:r>
        <w:rPr>
          <w:rFonts w:ascii="仿宋" w:eastAsia="仿宋" w:hAnsi="仿宋" w:cs="仿宋"/>
          <w:color w:val="000000"/>
          <w:sz w:val="36"/>
        </w:rPr>
        <w:t xml:space="preserve">位，可划分子网数</w:t>
      </w:r>
      <w:r>
        <w:rPr>
          <w:rFonts w:ascii="仿宋" w:eastAsia="仿宋" w:hAnsi="仿宋" w:cs="仿宋"/>
          <w:color w:val="000000"/>
          <w:sz w:val="36"/>
        </w:rPr>
        <w:t xml:space="preserve">=2^2=4</w:t>
      </w:r>
      <w:r>
        <w:rPr>
          <w:rFonts w:ascii="仿宋" w:eastAsia="仿宋" w:hAnsi="仿宋" w:cs="仿宋"/>
          <w:color w:val="000000"/>
          <w:sz w:val="36"/>
        </w:rPr>
        <w:t xml:space="preserve">，不足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个。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⑤ </w:t>
      </w:r>
      <w:r>
        <w:rPr>
          <w:rFonts w:ascii="仿宋" w:eastAsia="仿宋" w:hAnsi="仿宋" w:cs="仿宋"/>
          <w:color w:val="000000"/>
          <w:sz w:val="36"/>
        </w:rPr>
        <w:t xml:space="preserve">因此需调整：先划分一个</w:t>
      </w:r>
      <w:r>
        <w:rPr>
          <w:rFonts w:ascii="仿宋" w:eastAsia="仿宋" w:hAnsi="仿宋" w:cs="仿宋"/>
          <w:color w:val="000000"/>
          <w:sz w:val="36"/>
        </w:rPr>
        <w:t xml:space="preserve">/26</w:t>
      </w:r>
      <w:r>
        <w:rPr>
          <w:rFonts w:ascii="仿宋" w:eastAsia="仿宋" w:hAnsi="仿宋" w:cs="仿宋"/>
          <w:color w:val="000000"/>
          <w:sz w:val="36"/>
        </w:rPr>
        <w:t xml:space="preserve">子网（</w:t>
      </w:r>
      <w:r>
        <w:rPr>
          <w:rFonts w:ascii="仿宋" w:eastAsia="仿宋" w:hAnsi="仿宋" w:cs="仿宋"/>
          <w:color w:val="000000"/>
          <w:sz w:val="36"/>
        </w:rPr>
        <w:t xml:space="preserve">64</w:t>
      </w:r>
      <w:r>
        <w:rPr>
          <w:rFonts w:ascii="仿宋" w:eastAsia="仿宋" w:hAnsi="仿宋" w:cs="仿宋"/>
          <w:color w:val="000000"/>
          <w:sz w:val="36"/>
        </w:rPr>
        <w:t xml:space="preserve">地址）给最大子网（满足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主机），剩余地址再划分</w:t>
      </w:r>
      <w:r>
        <w:rPr>
          <w:rFonts w:ascii="仿宋" w:eastAsia="仿宋" w:hAnsi="仿宋" w:cs="仿宋"/>
          <w:color w:val="000000"/>
          <w:sz w:val="36"/>
        </w:rPr>
        <w:t xml:space="preserve">/27</w:t>
      </w:r>
      <w:r>
        <w:rPr>
          <w:rFonts w:ascii="仿宋" w:eastAsia="仿宋" w:hAnsi="仿宋" w:cs="仿宋"/>
          <w:color w:val="000000"/>
          <w:sz w:val="36"/>
        </w:rPr>
        <w:t xml:space="preserve">子网（</w:t>
      </w:r>
      <w:r>
        <w:rPr>
          <w:rFonts w:ascii="仿宋" w:eastAsia="仿宋" w:hAnsi="仿宋" w:cs="仿宋"/>
          <w:color w:val="000000"/>
          <w:sz w:val="36"/>
        </w:rPr>
        <w:t xml:space="preserve">32</w:t>
      </w:r>
      <w:r>
        <w:rPr>
          <w:rFonts w:ascii="仿宋" w:eastAsia="仿宋" w:hAnsi="仿宋" w:cs="仿宋"/>
          <w:color w:val="000000"/>
          <w:sz w:val="36"/>
        </w:rPr>
        <w:t xml:space="preserve">地址，</w:t>
      </w:r>
      <w:r>
        <w:rPr>
          <w:rFonts w:ascii="仿宋" w:eastAsia="仿宋" w:hAnsi="仿宋" w:cs="仿宋"/>
          <w:color w:val="000000"/>
          <w:sz w:val="36"/>
        </w:rPr>
        <w:t xml:space="preserve">2^5-2=30≥20</w:t>
      </w:r>
      <w:r>
        <w:rPr>
          <w:rFonts w:ascii="仿宋" w:eastAsia="仿宋" w:hAnsi="仿宋" w:cs="仿宋"/>
          <w:color w:val="000000"/>
          <w:sz w:val="36"/>
        </w:rPr>
        <w:t xml:space="preserve">主机）。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原网络</w:t>
      </w:r>
      <w:r>
        <w:rPr>
          <w:rFonts w:ascii="仿宋" w:eastAsia="仿宋" w:hAnsi="仿宋" w:cs="仿宋"/>
          <w:color w:val="000000"/>
          <w:sz w:val="36"/>
        </w:rPr>
        <w:t xml:space="preserve">202.100.50.0/24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202.100.50.0-202.100.50.255</w:t>
      </w:r>
      <w:r>
        <w:rPr>
          <w:rFonts w:ascii="仿宋" w:eastAsia="仿宋" w:hAnsi="仿宋" w:cs="仿宋"/>
          <w:color w:val="000000"/>
          <w:sz w:val="36"/>
        </w:rPr>
        <w:t xml:space="preserve">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）具体划分：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① </w:t>
      </w:r>
      <w:r>
        <w:rPr>
          <w:rFonts w:ascii="仿宋" w:eastAsia="仿宋" w:hAnsi="仿宋" w:cs="仿宋"/>
          <w:color w:val="000000"/>
          <w:sz w:val="36"/>
        </w:rPr>
        <w:t xml:space="preserve">最大子网（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主机）：分配</w:t>
      </w:r>
      <w:r>
        <w:rPr>
          <w:rFonts w:ascii="仿宋" w:eastAsia="仿宋" w:hAnsi="仿宋" w:cs="仿宋"/>
          <w:color w:val="000000"/>
          <w:sz w:val="36"/>
        </w:rPr>
        <w:t xml:space="preserve">/26</w:t>
      </w:r>
      <w:r>
        <w:rPr>
          <w:rFonts w:ascii="仿宋" w:eastAsia="仿宋" w:hAnsi="仿宋" w:cs="仿宋"/>
          <w:color w:val="000000"/>
          <w:sz w:val="36"/>
        </w:rPr>
        <w:t xml:space="preserve">子网（</w:t>
      </w:r>
      <w:r>
        <w:rPr>
          <w:rFonts w:ascii="仿宋" w:eastAsia="仿宋" w:hAnsi="仿宋" w:cs="仿宋"/>
          <w:color w:val="000000"/>
          <w:sz w:val="36"/>
        </w:rPr>
        <w:t xml:space="preserve">64</w:t>
      </w:r>
      <w:r>
        <w:rPr>
          <w:rFonts w:ascii="仿宋" w:eastAsia="仿宋" w:hAnsi="仿宋" w:cs="仿宋"/>
          <w:color w:val="000000"/>
          <w:sz w:val="36"/>
        </w:rPr>
        <w:t xml:space="preserve">地址）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202.100.50.0/26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网络地址：</w:t>
      </w:r>
      <w:r>
        <w:rPr>
          <w:rFonts w:ascii="仿宋" w:eastAsia="仿宋" w:hAnsi="仿宋" w:cs="仿宋"/>
          <w:color w:val="000000"/>
          <w:sz w:val="36"/>
        </w:rPr>
        <w:t xml:space="preserve">202.100.50.0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202.100.50.1-202.100.50.62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广播地址：</w:t>
      </w:r>
      <w:r>
        <w:rPr>
          <w:rFonts w:ascii="仿宋" w:eastAsia="仿宋" w:hAnsi="仿宋" w:cs="仿宋"/>
          <w:color w:val="000000"/>
          <w:sz w:val="36"/>
        </w:rPr>
        <w:t xml:space="preserve">202.100.50.63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② </w:t>
      </w:r>
      <w:r>
        <w:rPr>
          <w:rFonts w:ascii="仿宋" w:eastAsia="仿宋" w:hAnsi="仿宋" w:cs="仿宋"/>
          <w:color w:val="000000"/>
          <w:sz w:val="36"/>
        </w:rPr>
        <w:t xml:space="preserve">剩余地址：</w:t>
      </w:r>
      <w:r>
        <w:rPr>
          <w:rFonts w:ascii="仿宋" w:eastAsia="仿宋" w:hAnsi="仿宋" w:cs="仿宋"/>
          <w:color w:val="000000"/>
          <w:sz w:val="36"/>
        </w:rPr>
        <w:t xml:space="preserve">202.100.50.64-202.100.50.255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192</w:t>
      </w:r>
      <w:r>
        <w:rPr>
          <w:rFonts w:ascii="仿宋" w:eastAsia="仿宋" w:hAnsi="仿宋" w:cs="仿宋"/>
          <w:color w:val="000000"/>
          <w:sz w:val="36"/>
        </w:rPr>
        <w:t xml:space="preserve">地址），需划分</w:t>
      </w:r>
      <w:r>
        <w:rPr>
          <w:rFonts w:ascii="仿宋" w:eastAsia="仿宋" w:hAnsi="仿宋" w:cs="仿宋"/>
          <w:color w:val="000000"/>
          <w:sz w:val="36"/>
        </w:rPr>
        <w:t xml:space="preserve">5</w:t>
      </w:r>
      <w:r>
        <w:rPr>
          <w:rFonts w:ascii="仿宋" w:eastAsia="仿宋" w:hAnsi="仿宋" w:cs="仿宋"/>
          <w:color w:val="000000"/>
          <w:sz w:val="36"/>
        </w:rPr>
        <w:t xml:space="preserve">个子网（总需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个，已用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个），每个至少</w:t>
      </w:r>
      <w:r>
        <w:rPr>
          <w:rFonts w:ascii="仿宋" w:eastAsia="仿宋" w:hAnsi="仿宋" w:cs="仿宋"/>
          <w:color w:val="000000"/>
          <w:sz w:val="36"/>
        </w:rPr>
        <w:t xml:space="preserve">20</w:t>
      </w:r>
      <w:r>
        <w:rPr>
          <w:rFonts w:ascii="仿宋" w:eastAsia="仿宋" w:hAnsi="仿宋" w:cs="仿宋"/>
          <w:color w:val="000000"/>
          <w:sz w:val="36"/>
        </w:rPr>
        <w:t xml:space="preserve">主机（需</w:t>
      </w:r>
      <w:r>
        <w:rPr>
          <w:rFonts w:ascii="仿宋" w:eastAsia="仿宋" w:hAnsi="仿宋" w:cs="仿宋"/>
          <w:color w:val="000000"/>
          <w:sz w:val="36"/>
        </w:rPr>
        <w:t xml:space="preserve">/27</w:t>
      </w:r>
      <w:r>
        <w:rPr>
          <w:rFonts w:ascii="仿宋" w:eastAsia="仿宋" w:hAnsi="仿宋" w:cs="仿宋"/>
          <w:color w:val="000000"/>
          <w:sz w:val="36"/>
        </w:rPr>
        <w:t xml:space="preserve">子网，</w:t>
      </w:r>
      <w:r>
        <w:rPr>
          <w:rFonts w:ascii="仿宋" w:eastAsia="仿宋" w:hAnsi="仿宋" w:cs="仿宋"/>
          <w:color w:val="000000"/>
          <w:sz w:val="36"/>
        </w:rPr>
        <w:t xml:space="preserve">30</w:t>
      </w:r>
      <w:r>
        <w:rPr>
          <w:rFonts w:ascii="仿宋" w:eastAsia="仿宋" w:hAnsi="仿宋" w:cs="仿宋"/>
          <w:color w:val="000000"/>
          <w:sz w:val="36"/>
        </w:rPr>
        <w:t xml:space="preserve">主机）。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每个</w:t>
      </w:r>
      <w:r>
        <w:rPr>
          <w:rFonts w:ascii="仿宋" w:eastAsia="仿宋" w:hAnsi="仿宋" w:cs="仿宋"/>
          <w:color w:val="000000"/>
          <w:sz w:val="36"/>
        </w:rPr>
        <w:t xml:space="preserve">/27</w:t>
      </w:r>
      <w:r>
        <w:rPr>
          <w:rFonts w:ascii="仿宋" w:eastAsia="仿宋" w:hAnsi="仿宋" w:cs="仿宋"/>
          <w:color w:val="000000"/>
          <w:sz w:val="36"/>
        </w:rPr>
        <w:t xml:space="preserve">子网大小</w:t>
      </w:r>
      <w:r>
        <w:rPr>
          <w:rFonts w:ascii="仿宋" w:eastAsia="仿宋" w:hAnsi="仿宋" w:cs="仿宋"/>
          <w:color w:val="000000"/>
          <w:sz w:val="36"/>
        </w:rPr>
        <w:t xml:space="preserve">32</w:t>
      </w:r>
      <w:r>
        <w:rPr>
          <w:rFonts w:ascii="仿宋" w:eastAsia="仿宋" w:hAnsi="仿宋" w:cs="仿宋"/>
          <w:color w:val="000000"/>
          <w:sz w:val="36"/>
        </w:rPr>
        <w:t xml:space="preserve">地址（</w:t>
      </w:r>
      <w:r>
        <w:rPr>
          <w:rFonts w:ascii="仿宋" w:eastAsia="仿宋" w:hAnsi="仿宋" w:cs="仿宋"/>
          <w:color w:val="000000"/>
          <w:sz w:val="36"/>
        </w:rPr>
        <w:t xml:space="preserve">2^5=32</w:t>
      </w:r>
      <w:r>
        <w:rPr>
          <w:rFonts w:ascii="仿宋" w:eastAsia="仿宋" w:hAnsi="仿宋" w:cs="仿宋"/>
          <w:color w:val="000000"/>
          <w:sz w:val="36"/>
        </w:rPr>
        <w:t xml:space="preserve">），</w:t>
      </w:r>
      <w:r>
        <w:rPr>
          <w:rFonts w:ascii="仿宋" w:eastAsia="仿宋" w:hAnsi="仿宋" w:cs="仿宋"/>
          <w:color w:val="000000"/>
          <w:sz w:val="36"/>
        </w:rPr>
        <w:t xml:space="preserve">192/32=6</w:t>
      </w:r>
      <w:r>
        <w:rPr>
          <w:rFonts w:ascii="仿宋" w:eastAsia="仿宋" w:hAnsi="仿宋" w:cs="仿宋"/>
          <w:color w:val="000000"/>
          <w:sz w:val="36"/>
        </w:rPr>
        <w:t xml:space="preserve">个子网，满足需求。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2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202.100.50.64/27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网络地址：</w:t>
      </w:r>
      <w:r>
        <w:rPr>
          <w:rFonts w:ascii="仿宋" w:eastAsia="仿宋" w:hAnsi="仿宋" w:cs="仿宋"/>
          <w:color w:val="000000"/>
          <w:sz w:val="36"/>
        </w:rPr>
        <w:t xml:space="preserve">202.100.50.64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202.100.50.65-202.100.50.94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广播地址：</w:t>
      </w:r>
      <w:r>
        <w:rPr>
          <w:rFonts w:ascii="仿宋" w:eastAsia="仿宋" w:hAnsi="仿宋" w:cs="仿宋"/>
          <w:color w:val="000000"/>
          <w:sz w:val="36"/>
        </w:rPr>
        <w:t xml:space="preserve">202.100.50.95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3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202.100.50.96/27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97-126</w:t>
      </w:r>
      <w:r>
        <w:rPr>
          <w:rFonts w:ascii="仿宋" w:eastAsia="仿宋" w:hAnsi="仿宋" w:cs="仿宋"/>
          <w:color w:val="000000"/>
          <w:sz w:val="36"/>
        </w:rPr>
        <w:t xml:space="preserve">，广播</w:t>
      </w:r>
      <w:r>
        <w:rPr>
          <w:rFonts w:ascii="仿宋" w:eastAsia="仿宋" w:hAnsi="仿宋" w:cs="仿宋"/>
          <w:color w:val="000000"/>
          <w:sz w:val="36"/>
        </w:rPr>
        <w:t xml:space="preserve">127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4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202.100.50.128/27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129-158</w:t>
      </w:r>
      <w:r>
        <w:rPr>
          <w:rFonts w:ascii="仿宋" w:eastAsia="仿宋" w:hAnsi="仿宋" w:cs="仿宋"/>
          <w:color w:val="000000"/>
          <w:sz w:val="36"/>
        </w:rPr>
        <w:t xml:space="preserve">，广播</w:t>
      </w:r>
      <w:r>
        <w:rPr>
          <w:rFonts w:ascii="仿宋" w:eastAsia="仿宋" w:hAnsi="仿宋" w:cs="仿宋"/>
          <w:color w:val="000000"/>
          <w:sz w:val="36"/>
        </w:rPr>
        <w:t xml:space="preserve">159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5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202.100.50.160/27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161-190</w:t>
      </w:r>
      <w:r>
        <w:rPr>
          <w:rFonts w:ascii="仿宋" w:eastAsia="仿宋" w:hAnsi="仿宋" w:cs="仿宋"/>
          <w:color w:val="000000"/>
          <w:sz w:val="36"/>
        </w:rPr>
        <w:t xml:space="preserve">，广播</w:t>
      </w:r>
      <w:r>
        <w:rPr>
          <w:rFonts w:ascii="仿宋" w:eastAsia="仿宋" w:hAnsi="仿宋" w:cs="仿宋"/>
          <w:color w:val="000000"/>
          <w:sz w:val="36"/>
        </w:rPr>
        <w:t xml:space="preserve">191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6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202.100.50.192/27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可用</w:t>
      </w:r>
      <w:r>
        <w:rPr>
          <w:rFonts w:ascii="仿宋" w:eastAsia="仿宋" w:hAnsi="仿宋" w:cs="仿宋"/>
          <w:color w:val="000000"/>
          <w:sz w:val="36"/>
        </w:rPr>
        <w:t xml:space="preserve">IP</w:t>
      </w:r>
      <w:r>
        <w:rPr>
          <w:rFonts w:ascii="仿宋" w:eastAsia="仿宋" w:hAnsi="仿宋" w:cs="仿宋"/>
          <w:color w:val="000000"/>
          <w:sz w:val="36"/>
        </w:rPr>
        <w:t xml:space="preserve">：</w:t>
      </w:r>
      <w:r>
        <w:rPr>
          <w:rFonts w:ascii="仿宋" w:eastAsia="仿宋" w:hAnsi="仿宋" w:cs="仿宋"/>
          <w:color w:val="000000"/>
          <w:sz w:val="36"/>
        </w:rPr>
        <w:t xml:space="preserve">193-222</w:t>
      </w:r>
      <w:r>
        <w:rPr>
          <w:rFonts w:ascii="仿宋" w:eastAsia="仿宋" w:hAnsi="仿宋" w:cs="仿宋"/>
          <w:color w:val="000000"/>
          <w:sz w:val="36"/>
        </w:rPr>
        <w:t xml:space="preserve">，广播</w:t>
      </w:r>
      <w:r>
        <w:rPr>
          <w:rFonts w:ascii="仿宋" w:eastAsia="仿宋" w:hAnsi="仿宋" w:cs="仿宋"/>
          <w:color w:val="000000"/>
          <w:sz w:val="36"/>
        </w:rPr>
        <w:t xml:space="preserve">223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剩余地址：</w:t>
      </w:r>
      <w:r>
        <w:rPr>
          <w:rFonts w:ascii="仿宋" w:eastAsia="仿宋" w:hAnsi="仿宋" w:cs="仿宋"/>
          <w:color w:val="000000"/>
          <w:sz w:val="36"/>
        </w:rPr>
        <w:t xml:space="preserve">202.100.50.224-255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32</w:t>
      </w:r>
      <w:r>
        <w:rPr>
          <w:rFonts w:ascii="仿宋" w:eastAsia="仿宋" w:hAnsi="仿宋" w:cs="仿宋"/>
          <w:color w:val="000000"/>
          <w:sz w:val="36"/>
        </w:rPr>
        <w:t xml:space="preserve">地址）可作为备用。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最终划分结果：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>
          <w:sz w:val="28"/>
        </w:rPr>
      </w:pPr>
      <w:r>
        <w:rPr>
          <w:rFonts w:ascii="仿宋" w:eastAsia="仿宋" w:hAnsi="仿宋" w:cs="仿宋"/>
          <w:color w:val="000000"/>
          <w:sz w:val="36"/>
        </w:rPr>
        <w:t xml:space="preserve">- </w:t>
      </w: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1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/26</w:t>
      </w:r>
      <w:r>
        <w:rPr>
          <w:rFonts w:ascii="仿宋" w:eastAsia="仿宋" w:hAnsi="仿宋" w:cs="仿宋"/>
          <w:color w:val="000000"/>
          <w:sz w:val="36"/>
        </w:rPr>
        <w:t xml:space="preserve">）：</w:t>
      </w:r>
      <w:r>
        <w:rPr>
          <w:rFonts w:ascii="仿宋" w:eastAsia="仿宋" w:hAnsi="仿宋" w:cs="仿宋"/>
          <w:color w:val="000000"/>
          <w:sz w:val="36"/>
        </w:rPr>
        <w:t xml:space="preserve">202.100.50.0/26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50</w:t>
      </w:r>
      <w:r>
        <w:rPr>
          <w:rFonts w:ascii="仿宋" w:eastAsia="仿宋" w:hAnsi="仿宋" w:cs="仿宋"/>
          <w:color w:val="000000"/>
          <w:sz w:val="36"/>
        </w:rPr>
        <w:t xml:space="preserve">主机需求）</w:t>
      </w:r>
      <w:r>
        <w:rPr>
          <w:rFonts w:ascii="仿宋" w:eastAsia="仿宋" w:hAnsi="仿宋" w:cs="仿宋"/>
          <w:color w:val="000000"/>
          <w:sz w:val="36"/>
        </w:rPr>
        <w:t xml:space="preserve">  </w:t>
      </w:r>
    </w:p>
    <w:p>
      <w:pPr>
        <w:spacing w:line="280"/>
        <w:ind w:firstLine="600"/>
        <w:rPr/>
      </w:pPr>
      <w:r>
        <w:rPr>
          <w:rFonts w:ascii="仿宋" w:eastAsia="仿宋" w:hAnsi="仿宋" w:cs="仿宋"/>
          <w:color w:val="000000"/>
          <w:sz w:val="36"/>
        </w:rPr>
        <w:t xml:space="preserve">- </w:t>
      </w:r>
      <w:r>
        <w:rPr>
          <w:rFonts w:ascii="仿宋" w:eastAsia="仿宋" w:hAnsi="仿宋" w:cs="仿宋"/>
          <w:color w:val="000000"/>
          <w:sz w:val="36"/>
        </w:rPr>
        <w:t xml:space="preserve">子网</w:t>
      </w:r>
      <w:r>
        <w:rPr>
          <w:rFonts w:ascii="仿宋" w:eastAsia="仿宋" w:hAnsi="仿宋" w:cs="仿宋"/>
          <w:color w:val="000000"/>
          <w:sz w:val="36"/>
        </w:rPr>
        <w:t xml:space="preserve">2-6</w:t>
      </w:r>
      <w:r>
        <w:rPr>
          <w:rFonts w:ascii="仿宋" w:eastAsia="仿宋" w:hAnsi="仿宋" w:cs="仿宋"/>
          <w:color w:val="000000"/>
          <w:sz w:val="36"/>
        </w:rPr>
        <w:t xml:space="preserve">（</w:t>
      </w:r>
      <w:r>
        <w:rPr>
          <w:rFonts w:ascii="仿宋" w:eastAsia="仿宋" w:hAnsi="仿宋" w:cs="仿宋"/>
          <w:color w:val="000000"/>
          <w:sz w:val="36"/>
        </w:rPr>
        <w:t xml:space="preserve">/27</w:t>
      </w:r>
      <w:r>
        <w:rPr>
          <w:rFonts w:ascii="仿宋" w:eastAsia="仿宋" w:hAnsi="仿宋" w:cs="仿宋"/>
          <w:color w:val="000000"/>
          <w:sz w:val="36"/>
        </w:rPr>
        <w:t xml:space="preserve">）：</w:t>
      </w:r>
      <w:r>
        <w:rPr>
          <w:rFonts w:ascii="仿宋" w:eastAsia="仿宋" w:hAnsi="仿宋" w:cs="仿宋"/>
          <w:color w:val="000000"/>
          <w:sz w:val="36"/>
        </w:rPr>
        <w:t xml:space="preserve">202.100.50.64/27</w:t>
      </w:r>
      <w:r>
        <w:rPr>
          <w:rFonts w:ascii="仿宋" w:eastAsia="仿宋" w:hAnsi="仿宋" w:cs="仿宋"/>
          <w:color w:val="000000"/>
          <w:sz w:val="36"/>
        </w:rPr>
        <w:t xml:space="preserve">至</w:t>
      </w:r>
      <w:r>
        <w:rPr>
          <w:rFonts w:ascii="仿宋" w:eastAsia="仿宋" w:hAnsi="仿宋" w:cs="仿宋"/>
          <w:color w:val="000000"/>
          <w:sz w:val="36"/>
        </w:rPr>
        <w:t xml:space="preserve">202.100.50.192/27</w:t>
      </w:r>
      <w:r>
        <w:rPr>
          <w:rFonts w:ascii="仿宋" w:eastAsia="仿宋" w:hAnsi="仿宋" w:cs="仿宋"/>
          <w:color w:val="000000"/>
          <w:sz w:val="36"/>
        </w:rPr>
        <w:t xml:space="preserve">（各</w:t>
      </w:r>
      <w:r>
        <w:rPr>
          <w:rFonts w:ascii="仿宋" w:eastAsia="仿宋" w:hAnsi="仿宋" w:cs="仿宋"/>
          <w:color w:val="000000"/>
          <w:sz w:val="36"/>
        </w:rPr>
        <w:t xml:space="preserve">30</w:t>
      </w:r>
      <w:r>
        <w:rPr>
          <w:rFonts w:ascii="仿宋" w:eastAsia="仿宋" w:hAnsi="仿宋" w:cs="仿宋"/>
          <w:color w:val="000000"/>
          <w:sz w:val="36"/>
        </w:rPr>
        <w:t xml:space="preserve">主机，满足</w:t>
      </w:r>
      <w:r>
        <w:rPr>
          <w:rFonts w:ascii="仿宋" w:eastAsia="仿宋" w:hAnsi="仿宋" w:cs="仿宋"/>
          <w:color w:val="000000"/>
          <w:sz w:val="36"/>
        </w:rPr>
        <w:t xml:space="preserve">20</w:t>
      </w:r>
      <w:r>
        <w:rPr>
          <w:rFonts w:ascii="仿宋" w:eastAsia="仿宋" w:hAnsi="仿宋" w:cs="仿宋"/>
          <w:color w:val="000000"/>
          <w:sz w:val="36"/>
        </w:rPr>
        <w:t xml:space="preserve">需求）</w:t>
      </w:r>
    </w:p>
    <w:sectPr>
      <w:pgSz w:w="12240" w:h="15840" w:orient="portrait"/>
      <w:pgMar w:top="1440" w:right="1800" w:bottom="1440" w:left="1800" w:header="720" w:footer="720" w:gutter="0"/>
      <w:pgBorders/>
      <w:cols w:num="1" w:space="720">
        <w:col w:w="8640" w:space="720"/>
      </w:cols>
      <w:docGrid w:linePitch="360"/>
    </w:sectPr>
  </w:body>
</w:document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sl="http://schemas.openxmlformats.org/schemaLibrary/2006/main" xmlns:w="http://schemas.openxmlformats.org/wordprocessingml/2006/main" xmlns:w14="http://schemas.microsoft.com/office/word/2010/wordml" mc:Ignorable="w14">
  <w:zoom w:percent="100"/>
  <w:bordersDoNotSurroundFooter/>
  <w:bordersDoNotSurroundHeader/>
  <w:doNotTrackMoves/>
  <w:defaultTabStop w:val="720"/>
  <w:characterSpacingControl w:val="doNotCompress"/>
  <w:compat>
    <w:useFELayout/>
    <w:compatSetting w:name="doNotFlipMirrorIndents" w:uri="http://schemas.microsoft.com/office/word" w:val="1"/>
    <w:compatSetting w:name="enableOpenTypeFeatures" w:uri="http://schemas.microsoft.com/office/word" w:val="1"/>
    <w:compatSetting w:name="overrideTableStyleFontSizeAndJustification" w:uri="http://schemas.microsoft.com/office/word" w:val="1"/>
    <w:compatSetting w:name="compatibilityMode" w:uri="http://schemas.microsoft.com/office/word" w:val="14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ja-JP" w:bidi="ar-SA"/>
  <w:decimalSymbol w:val="."/>
  <w:listSeparator w:val=",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asciiTheme="minorHAnsi" w:eastAsiaTheme="minorEastAsia" w:hAnsiTheme="minorHAnsi" w:cs="Arial" w:cstheme="minorBidi"/>
        <w:sz w:val="22"/>
        <w:szCs w:val="22"/>
        <w:lang w:val="en-US" w:eastAsia="en-US" w:bidi="ar-SA"/>
      </w:rPr>
    </w:rPrDefault>
    <w:pPrDefault>
      <w:pPr>
        <w:pBdr/>
        <w:shd w:val="clear" w:color="auto" w:fill="auto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/>
  </w:style>
  <w:style w:type="paragraph" w:styleId="Title">
    <w:name w:val="Title"/>
    <w:basedOn w:val="Normal"/>
    <w:next w:val="Normal"/>
    <w:link w:val="标题字符"/>
    <w:uiPriority w:val="10"/>
    <w:qFormat/>
    <w:rsid w:val="00FC693F"/>
    <w:pPr>
      <w:pBdr>
        <w:bottom w:val="single" w:sz="8" w:space="4" w:color="4F81BD"/>
      </w:pBdr>
      <w:spacing w:after="300" w:line="240" w:lineRule="auto"/>
      <w:contextualSpacing/>
    </w:pPr>
    <w:rPr>
      <w:rFonts w:ascii="Calibri" w:eastAsia="ＭＳ ゴシック" w:hAnsi="Calibri" w:asciiTheme="majorHAnsi" w:eastAsiaTheme="majorEastAsia" w:hAnsiTheme="majorHAnsi" w:cs="Times New Roman" w:cstheme="majorBidi"/>
      <w:color w:val="17365D"/>
      <w:spacing w:val="5"/>
      <w:kern w:val="28"/>
      <w:sz w:val="52"/>
      <w:szCs w:val="52"/>
    </w:rPr>
  </w:style>
  <w:style w:type="paragraph" w:styleId="Heading1">
    <w:name w:val="Heading 1"/>
    <w:basedOn w:val="Normal"/>
    <w:next w:val="Normal"/>
    <w:link w:val="标题1字符"/>
    <w:uiPriority w:val="9"/>
    <w:qFormat/>
    <w:rsid w:val="00FC693F"/>
    <w:pPr>
      <w:keepNext/>
      <w:keepLines/>
      <w:spacing w:before="480" w:after="0"/>
      <w:outlineLvl w:val="0"/>
    </w:pPr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标题2字符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标题3字符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4F81BD"/>
    </w:rPr>
  </w:style>
  <w:style w:type="paragraph" w:styleId="Heading4">
    <w:name w:val="Heading 4"/>
    <w:basedOn w:val="Normal"/>
    <w:next w:val="Normal"/>
    <w:link w:val="标题4字符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="Calibri" w:eastAsia="ＭＳ ゴシック" w:hAnsi="Calibri" w:asciiTheme="majorHAnsi" w:eastAsiaTheme="majorEastAsia" w:hAnsiTheme="majorHAnsi" w:cs="Times New Roman" w:cstheme="majorBidi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标题5字符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="Calibri" w:eastAsia="ＭＳ ゴシック" w:hAnsi="Calibri" w:asciiTheme="majorHAnsi" w:eastAsiaTheme="majorEastAsia" w:hAnsiTheme="majorHAnsi" w:cs="Times New Roman" w:cstheme="majorBidi"/>
      <w:color w:val="243F60"/>
    </w:rPr>
  </w:style>
  <w:style w:type="paragraph" w:styleId="Heading6">
    <w:name w:val="Heading 6"/>
    <w:basedOn w:val="Normal"/>
    <w:next w:val="Normal"/>
    <w:link w:val="标题6字符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243F60"/>
    </w:rPr>
  </w:style>
  <w:style w:type="paragraph" w:styleId="Heading7">
    <w:name w:val="Heading 7"/>
    <w:basedOn w:val="Normal"/>
    <w:next w:val="Normal"/>
    <w:link w:val="标题7字符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04040"/>
    </w:rPr>
  </w:style>
  <w:style w:type="paragraph" w:styleId="Heading8">
    <w:name w:val="Heading 8"/>
    <w:basedOn w:val="Normal"/>
    <w:next w:val="Normal"/>
    <w:link w:val="标题8字符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="Calibri" w:eastAsia="ＭＳ ゴシック" w:hAnsi="Calibri" w:asciiTheme="majorHAnsi" w:eastAsiaTheme="majorEastAsia" w:hAnsiTheme="majorHAnsi" w:cs="Times New Roman" w:cstheme="majorBidi"/>
      <w:color w:val="4F81BD"/>
      <w:sz w:val="20"/>
      <w:szCs w:val="20"/>
    </w:rPr>
  </w:style>
  <w:style w:type="paragraph" w:styleId="Heading9">
    <w:name w:val="Heading 9"/>
    <w:basedOn w:val="Normal"/>
    <w:next w:val="Normal"/>
    <w:link w:val="标题9字符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  <w:rPr/>
  </w:style>
  <w:style w:type="table" w:default="1" w:styleId="NormalTable">
    <w:name w:val="Normal Table"/>
    <w:uiPriority w:val="99"/>
    <w:semiHidden/>
    <w:unhideWhenUsed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>
    <w:name w:val="No List"/>
    <w:uiPriority w:val="99"/>
    <w:semiHidden/>
    <w:unhideWhenUsed/>
    <w:rPr/>
  </w:style>
  <w:style w:type="paragraph" w:styleId="Header">
    <w:name w:val="Header"/>
    <w:basedOn w:val="Normal"/>
    <w:link w:val="页眉字符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  <w:rPr/>
  </w:style>
  <w:style w:type="character" w:customStyle="1" w:styleId="页眉字符">
    <w:name w:val="页眉 字符"/>
    <w:basedOn w:val="DefaultParagraphFont"/>
    <w:link w:val="Header"/>
    <w:uiPriority w:val="99"/>
    <w:rsid w:val="00E618BF"/>
    <w:rPr/>
  </w:style>
  <w:style w:type="paragraph" w:styleId="Footer">
    <w:name w:val="Footer"/>
    <w:basedOn w:val="Normal"/>
    <w:link w:val="页脚字符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  <w:rPr/>
  </w:style>
  <w:style w:type="character" w:customStyle="1" w:styleId="页脚字符">
    <w:name w:val="页脚 字符"/>
    <w:basedOn w:val="DefaultParagraphFont"/>
    <w:link w:val="Footer"/>
    <w:uiPriority w:val="99"/>
    <w:rsid w:val="00E618BF"/>
    <w:rPr/>
  </w:style>
  <w:style w:type="paragraph" w:styleId="NoSpacing">
    <w:name w:val="No Spacing"/>
    <w:uiPriority w:val="1"/>
    <w:qFormat/>
    <w:rsid w:val="00FC693F"/>
    <w:pPr>
      <w:spacing w:after="0" w:line="240" w:lineRule="auto"/>
    </w:pPr>
    <w:rPr/>
  </w:style>
  <w:style w:type="character" w:customStyle="1" w:styleId="标题1字符">
    <w:name w:val="标题 1 字符"/>
    <w:basedOn w:val="DefaultParagraphFont"/>
    <w:link w:val="Heading1"/>
    <w:uiPriority w:val="9"/>
    <w:rsid w:val="00FC693F"/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365F91"/>
      <w:sz w:val="28"/>
      <w:szCs w:val="28"/>
    </w:rPr>
  </w:style>
  <w:style w:type="character" w:customStyle="1" w:styleId="标题2字符">
    <w:name w:val="标题 2 字符"/>
    <w:basedOn w:val="DefaultParagraphFont"/>
    <w:link w:val="Heading2"/>
    <w:uiPriority w:val="9"/>
    <w:rsid w:val="00FC693F"/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4F81BD"/>
      <w:sz w:val="26"/>
      <w:szCs w:val="26"/>
    </w:rPr>
  </w:style>
  <w:style w:type="character" w:customStyle="1" w:styleId="标题3字符">
    <w:name w:val="标题 3 字符"/>
    <w:basedOn w:val="DefaultParagraphFont"/>
    <w:link w:val="Heading3"/>
    <w:uiPriority w:val="9"/>
    <w:rsid w:val="00FC693F"/>
    <w:rPr>
      <w:rFonts w:ascii="Calibri" w:eastAsia="ＭＳ ゴシック" w:hAnsi="Calibri" w:asciiTheme="majorHAnsi" w:eastAsiaTheme="majorEastAsia" w:hAnsiTheme="majorHAnsi" w:cs="Times New Roman" w:cstheme="majorBidi"/>
      <w:b/>
      <w:bCs/>
      <w:color w:val="4F81BD"/>
    </w:rPr>
  </w:style>
  <w:style w:type="character" w:customStyle="1" w:styleId="标题字符">
    <w:name w:val="标题 字符"/>
    <w:basedOn w:val="DefaultParagraphFont"/>
    <w:link w:val="Title"/>
    <w:uiPriority w:val="10"/>
    <w:rsid w:val="00FC693F"/>
    <w:rPr>
      <w:rFonts w:ascii="Calibri" w:eastAsia="ＭＳ ゴシック" w:hAnsi="Calibri" w:asciiTheme="majorHAnsi" w:eastAsiaTheme="majorEastAsia" w:hAnsiTheme="majorHAnsi" w:cs="Times New Roman" w:cstheme="majorBidi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副标题字符"/>
    <w:uiPriority w:val="11"/>
    <w:qFormat/>
    <w:rsid w:val="00FC693F"/>
    <w:pPr>
      <w:numPr>
        <w:ilvl w:val="1"/>
      </w:numPr>
    </w:pPr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F81BD"/>
      <w:spacing w:val="15"/>
      <w:sz w:val="24"/>
      <w:szCs w:val="24"/>
    </w:rPr>
  </w:style>
  <w:style w:type="character" w:customStyle="1" w:styleId="副标题字符">
    <w:name w:val="副标题 字符"/>
    <w:basedOn w:val="DefaultParagraphFont"/>
    <w:link w:val="Subtitle"/>
    <w:uiPriority w:val="11"/>
    <w:rsid w:val="00FC693F"/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F81BD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  <w:rPr/>
  </w:style>
  <w:style w:type="paragraph" w:styleId="BodyText">
    <w:name w:val="Body Text"/>
    <w:basedOn w:val="Normal"/>
    <w:link w:val="正文文本字符"/>
    <w:uiPriority w:val="99"/>
    <w:unhideWhenUsed/>
    <w:rsid w:val="00AA1D8D"/>
    <w:pPr>
      <w:spacing w:after="120"/>
    </w:pPr>
    <w:rPr/>
  </w:style>
  <w:style w:type="character" w:customStyle="1" w:styleId="正文文本字符">
    <w:name w:val="正文文本 字符"/>
    <w:basedOn w:val="DefaultParagraphFont"/>
    <w:link w:val="BodyText"/>
    <w:uiPriority w:val="99"/>
    <w:rsid w:val="00AA1D8D"/>
    <w:rPr/>
  </w:style>
  <w:style w:type="paragraph" w:styleId="BodyText2">
    <w:name w:val="Body Text 2"/>
    <w:basedOn w:val="Normal"/>
    <w:link w:val="正文文本2字符"/>
    <w:uiPriority w:val="99"/>
    <w:unhideWhenUsed/>
    <w:rsid w:val="00AA1D8D"/>
    <w:pPr>
      <w:spacing w:after="120" w:line="480" w:lineRule="auto"/>
    </w:pPr>
    <w:rPr/>
  </w:style>
  <w:style w:type="character" w:customStyle="1" w:styleId="正文文本2字符">
    <w:name w:val="正文文本 2 字符"/>
    <w:basedOn w:val="DefaultParagraphFont"/>
    <w:link w:val="BodyText2"/>
    <w:uiPriority w:val="99"/>
    <w:rsid w:val="00AA1D8D"/>
    <w:rPr/>
  </w:style>
  <w:style w:type="paragraph" w:styleId="BodyText3">
    <w:name w:val="Body Text 3"/>
    <w:basedOn w:val="Normal"/>
    <w:link w:val="正文文本3字符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正文文本3字符">
    <w:name w:val="正文文本 3 字符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  <w:rPr/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  <w:rPr/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  <w:rPr/>
  </w:style>
  <w:style w:type="paragraph" w:styleId="ListBullet">
    <w:name w:val="List Bullet"/>
    <w:basedOn w:val="Normal"/>
    <w:uiPriority w:val="99"/>
    <w:unhideWhenUsed/>
    <w:rsid w:val="00326F90"/>
    <w:pPr>
      <w:contextualSpacing/>
    </w:pPr>
    <w:rPr/>
  </w:style>
  <w:style w:type="paragraph" w:styleId="ListBullet2">
    <w:name w:val="List Bullet 2"/>
    <w:basedOn w:val="Normal"/>
    <w:uiPriority w:val="99"/>
    <w:unhideWhenUsed/>
    <w:rsid w:val="00326F90"/>
    <w:pPr>
      <w:contextualSpacing/>
    </w:pPr>
    <w:rPr/>
  </w:style>
  <w:style w:type="paragraph" w:styleId="ListBullet3">
    <w:name w:val="List Bullet 3"/>
    <w:basedOn w:val="Normal"/>
    <w:uiPriority w:val="99"/>
    <w:unhideWhenUsed/>
    <w:rsid w:val="00326F90"/>
    <w:pPr>
      <w:contextualSpacing/>
    </w:pPr>
    <w:rPr/>
  </w:style>
  <w:style w:type="paragraph" w:styleId="ListNumber">
    <w:name w:val="List Number"/>
    <w:basedOn w:val="Normal"/>
    <w:uiPriority w:val="99"/>
    <w:unhideWhenUsed/>
    <w:rsid w:val="00326F90"/>
    <w:pPr>
      <w:contextualSpacing/>
    </w:pPr>
    <w:rPr/>
  </w:style>
  <w:style w:type="paragraph" w:styleId="ListNumber2">
    <w:name w:val="List Number 2"/>
    <w:basedOn w:val="Normal"/>
    <w:uiPriority w:val="99"/>
    <w:unhideWhenUsed/>
    <w:rsid w:val="0029639D"/>
    <w:pPr>
      <w:contextualSpacing/>
    </w:pPr>
    <w:rPr/>
  </w:style>
  <w:style w:type="paragraph" w:styleId="ListNumber3">
    <w:name w:val="List Number 3"/>
    <w:basedOn w:val="Normal"/>
    <w:uiPriority w:val="99"/>
    <w:unhideWhenUsed/>
    <w:rsid w:val="0029639D"/>
    <w:pPr>
      <w:contextualSpacing/>
    </w:pPr>
    <w:rPr/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  <w:rPr/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  <w:rPr/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  <w:rPr/>
  </w:style>
  <w:style w:type="paragraph" w:styleId="Macro">
    <w:name w:val="Macro"/>
    <w:link w:val="宏文本字符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宏文本字符">
    <w:name w:val="宏文本 字符"/>
    <w:basedOn w:val="DefaultParagraphFont"/>
    <w:link w:val="Macro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引用字符"/>
    <w:uiPriority w:val="29"/>
    <w:qFormat/>
    <w:rsid w:val="00FC693F"/>
    <w:rPr>
      <w:i/>
      <w:iCs/>
      <w:color w:val="000000"/>
    </w:rPr>
  </w:style>
  <w:style w:type="character" w:customStyle="1" w:styleId="引用字符">
    <w:name w:val="引用 字符"/>
    <w:basedOn w:val="DefaultParagraphFont"/>
    <w:link w:val="Quote"/>
    <w:uiPriority w:val="29"/>
    <w:rsid w:val="00FC693F"/>
    <w:rPr>
      <w:i/>
      <w:iCs/>
      <w:color w:val="000000"/>
    </w:rPr>
  </w:style>
  <w:style w:type="character" w:customStyle="1" w:styleId="标题4字符">
    <w:name w:val="标题 4 字符"/>
    <w:basedOn w:val="DefaultParagraphFont"/>
    <w:link w:val="Heading4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b/>
      <w:bCs/>
      <w:i/>
      <w:iCs/>
      <w:color w:val="4F81BD"/>
    </w:rPr>
  </w:style>
  <w:style w:type="character" w:customStyle="1" w:styleId="标题5字符">
    <w:name w:val="标题 5 字符"/>
    <w:basedOn w:val="DefaultParagraphFont"/>
    <w:link w:val="Heading5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color w:val="243F60"/>
    </w:rPr>
  </w:style>
  <w:style w:type="character" w:customStyle="1" w:styleId="标题6字符">
    <w:name w:val="标题 6 字符"/>
    <w:basedOn w:val="DefaultParagraphFont"/>
    <w:link w:val="Heading6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243F60"/>
    </w:rPr>
  </w:style>
  <w:style w:type="character" w:customStyle="1" w:styleId="标题7字符">
    <w:name w:val="标题 7 字符"/>
    <w:basedOn w:val="DefaultParagraphFont"/>
    <w:link w:val="Heading7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04040"/>
    </w:rPr>
  </w:style>
  <w:style w:type="character" w:customStyle="1" w:styleId="标题8字符">
    <w:name w:val="标题 8 字符"/>
    <w:basedOn w:val="DefaultParagraphFont"/>
    <w:link w:val="Heading8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color w:val="4F81BD"/>
      <w:sz w:val="20"/>
      <w:szCs w:val="20"/>
    </w:rPr>
  </w:style>
  <w:style w:type="character" w:customStyle="1" w:styleId="标题9字符">
    <w:name w:val="标题 9 字符"/>
    <w:basedOn w:val="DefaultParagraphFont"/>
    <w:link w:val="Heading9"/>
    <w:uiPriority w:val="9"/>
    <w:semiHidden/>
    <w:rsid w:val="00FC693F"/>
    <w:rPr>
      <w:rFonts w:ascii="Calibri" w:eastAsia="ＭＳ ゴシック" w:hAnsi="Calibri" w:asciiTheme="majorHAnsi" w:eastAsiaTheme="majorEastAsia" w:hAnsiTheme="majorHAnsi" w:cs="Times New Roman" w:cstheme="majorBidi"/>
      <w:i/>
      <w:iCs/>
      <w:color w:val="40404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明显引用字符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明显引用字符">
    <w:name w:val="明显引用 字符"/>
    <w:basedOn w:val="DefaultParagraphFont"/>
    <w:link w:val="IntenseQuote"/>
    <w:uiPriority w:val="30"/>
    <w:rsid w:val="00FC693F"/>
    <w:rPr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  <w:rPr/>
  </w:style>
  <w:style w:type="table" w:styleId="TableGrid">
    <w:name w:val="Table Grid"/>
    <w:basedOn w:val="NormalTable"/>
    <w:uiPriority w:val="59"/>
    <w:rsid w:val="00FC693F"/>
    <w:pPr>
      <w:spacing w:after="0" w:line="240" w:lineRule="auto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NormalTable"/>
    <w:uiPriority w:val="60"/>
    <w:rsid w:val="00FC693F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auto" w:themeColor="text1"/>
          <w:left w:val="nil"/>
          <w:bottom w:val="single" w:sz="8" w:space="0" w:color="auto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auto" w:themeColor="text1"/>
          <w:left w:val="nil"/>
          <w:bottom w:val="single" w:sz="8" w:space="0" w:color="auto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Accent1">
    <w:name w:val="Light Shading Accent 1"/>
    <w:basedOn w:val="NormalTable"/>
    <w:uiPriority w:val="60"/>
    <w:rsid w:val="00FC693F"/>
    <w:pPr>
      <w:spacing w:after="0" w:line="240" w:lineRule="auto"/>
    </w:pPr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Accent2">
    <w:name w:val="Light Shading Accent 2"/>
    <w:basedOn w:val="NormalTable"/>
    <w:uiPriority w:val="60"/>
    <w:rsid w:val="00FC693F"/>
    <w:pPr>
      <w:spacing w:after="0" w:line="240" w:lineRule="auto"/>
    </w:pPr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Accent3">
    <w:name w:val="Light Shading Accent 3"/>
    <w:basedOn w:val="NormalTable"/>
    <w:uiPriority w:val="60"/>
    <w:rsid w:val="00FC693F"/>
    <w:pPr>
      <w:spacing w:after="0" w:line="240" w:lineRule="auto"/>
    </w:pPr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Accent4">
    <w:name w:val="Light Shading Accent 4"/>
    <w:basedOn w:val="NormalTable"/>
    <w:uiPriority w:val="60"/>
    <w:rsid w:val="00FC693F"/>
    <w:pPr>
      <w:spacing w:after="0" w:line="240" w:lineRule="auto"/>
    </w:pPr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Accent5">
    <w:name w:val="Light Shading Accent 5"/>
    <w:basedOn w:val="NormalTable"/>
    <w:uiPriority w:val="60"/>
    <w:rsid w:val="00FC693F"/>
    <w:pPr>
      <w:spacing w:after="0" w:line="240" w:lineRule="auto"/>
    </w:pPr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Accent6">
    <w:name w:val="Light Shading Accent 6"/>
    <w:basedOn w:val="NormalTable"/>
    <w:uiPriority w:val="60"/>
    <w:rsid w:val="00FC693F"/>
    <w:pPr>
      <w:spacing w:after="0" w:line="240" w:lineRule="auto"/>
    </w:pPr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List">
    <w:name w:val="Light List"/>
    <w:basedOn w:val="NormalTable"/>
    <w:uiPriority w:val="61"/>
    <w:rsid w:val="00FC693F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</w:tcBorders>
      </w:tcPr>
    </w:tblStylePr>
    <w:tblStylePr w:type="band1Horz">
      <w:rPr/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</w:tcBorders>
      </w:tcPr>
    </w:tblStylePr>
  </w:style>
  <w:style w:type="table" w:styleId="LightListAccent1">
    <w:name w:val="Light List Accent 1"/>
    <w:basedOn w:val="NormalTable"/>
    <w:uiPriority w:val="61"/>
    <w:rsid w:val="00FC693F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r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">
    <w:name w:val="Light List Accent 2"/>
    <w:basedOn w:val="NormalTable"/>
    <w:uiPriority w:val="61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r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">
    <w:name w:val="Light List Accent 3"/>
    <w:basedOn w:val="NormalTable"/>
    <w:uiPriority w:val="61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r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">
    <w:name w:val="Light List Accent 4"/>
    <w:basedOn w:val="NormalTable"/>
    <w:uiPriority w:val="61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r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">
    <w:name w:val="Light List Accent 5"/>
    <w:basedOn w:val="NormalTable"/>
    <w:uiPriority w:val="61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r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">
    <w:name w:val="Light List Accent 6"/>
    <w:basedOn w:val="NormalTable"/>
    <w:uiPriority w:val="61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r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auto" w:themeColor="text1"/>
          <w:left w:val="single" w:sz="8" w:space="0" w:color="auto" w:themeColor="text1"/>
          <w:bottom w:val="single" w:sz="18" w:space="0" w:color="auto" w:themeColor="text1"/>
          <w:right w:val="single" w:sz="8" w:space="0" w:color="auto" w:themeColor="text1"/>
          <w:insideH w:val="nil"/>
          <w:insideV w:val="single" w:sz="8" w:space="0" w:color="auto" w:themeColor="text1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  <w:insideH w:val="nil"/>
          <w:insideV w:val="single" w:sz="8" w:space="0" w:color="auto" w:themeColor="text1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</w:tcBorders>
      </w:tcPr>
    </w:tblStylePr>
    <w:tblStylePr w:type="band1Vert">
      <w:rPr/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</w:tcBorders>
        <w:shd w:val="clear" w:color="auto" w:fill="C0C0C0"/>
      </w:tcPr>
    </w:tblStylePr>
    <w:tblStylePr w:type="band1Horz">
      <w:rPr/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  <w:insideV w:val="single" w:sz="8" w:space="0" w:color="auto" w:themeColor="text1"/>
        </w:tcBorders>
        <w:shd w:val="clear" w:color="auto" w:fill="C0C0C0"/>
      </w:tcPr>
    </w:tblStylePr>
    <w:tblStylePr w:type="band2Horz">
      <w:rPr/>
      <w:tcPr>
        <w:tcBorders>
          <w:top w:val="single" w:sz="8" w:space="0" w:color="auto" w:themeColor="text1"/>
          <w:left w:val="single" w:sz="8" w:space="0" w:color="auto" w:themeColor="text1"/>
          <w:bottom w:val="single" w:sz="8" w:space="0" w:color="auto" w:themeColor="text1"/>
          <w:right w:val="single" w:sz="8" w:space="0" w:color="auto" w:themeColor="text1"/>
          <w:insideV w:val="single" w:sz="8" w:space="0" w:color="auto" w:themeColor="text1"/>
        </w:tcBorders>
      </w:tcPr>
    </w:tblStylePr>
  </w:style>
  <w:style w:type="table" w:styleId="LightGridAccent1">
    <w:name w:val="Light Grid Accent 1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r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/>
      </w:tcPr>
    </w:tblStylePr>
    <w:tblStylePr w:type="band1Horz">
      <w:r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/>
      </w:tcPr>
    </w:tblStylePr>
    <w:tblStylePr w:type="band2Horz">
      <w:r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Accent2">
    <w:name w:val="Light Grid Accent 2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r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/>
      </w:tcPr>
    </w:tblStylePr>
    <w:tblStylePr w:type="band1Horz">
      <w:r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/>
      </w:tcPr>
    </w:tblStylePr>
    <w:tblStylePr w:type="band2Horz">
      <w:r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Accent3">
    <w:name w:val="Light Grid Accent 3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r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/>
      </w:tcPr>
    </w:tblStylePr>
    <w:tblStylePr w:type="band1Horz">
      <w:r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/>
      </w:tcPr>
    </w:tblStylePr>
    <w:tblStylePr w:type="band2Horz">
      <w:r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Accent4">
    <w:name w:val="Light Grid Accent 4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r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/>
      </w:tcPr>
    </w:tblStylePr>
    <w:tblStylePr w:type="band1Horz">
      <w:r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/>
      </w:tcPr>
    </w:tblStylePr>
    <w:tblStylePr w:type="band2Horz">
      <w:r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Accent5">
    <w:name w:val="Light Grid Accent 5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r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/>
      </w:tcPr>
    </w:tblStylePr>
    <w:tblStylePr w:type="band1Horz">
      <w:r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/>
      </w:tcPr>
    </w:tblStylePr>
    <w:tblStylePr w:type="band2Horz">
      <w:r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Accent6">
    <w:name w:val="Light Grid Accent 6"/>
    <w:basedOn w:val="NormalTable"/>
    <w:uiPriority w:val="62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</w:tblStylePr>
    <w:tblStylePr w:type="lastCol">
      <w:rPr>
        <w:rFonts w:ascii="Calibri" w:eastAsia="ＭＳ ゴシック" w:hAnsi="Calibri" w:asciiTheme="majorHAnsi" w:eastAsiaTheme="majorEastAsia" w:hAnsiTheme="majorHAnsi" w:cs="Times New Roman" w:cstheme="majorBidi"/>
        <w:b/>
        <w:bCs/>
      </w:rPr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r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/>
      </w:tcPr>
    </w:tblStylePr>
    <w:tblStylePr w:type="band1Horz">
      <w:r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/>
      </w:tcPr>
    </w:tblStylePr>
    <w:tblStylePr w:type="band2Horz">
      <w:r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C0C0C0"/>
      </w:tcPr>
    </w:tblStylePr>
    <w:tblStylePr w:type="band1Horz">
      <w:r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1">
    <w:name w:val="Medium Shading 1 Accent 1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D3DFEE"/>
      </w:tcPr>
    </w:tblStylePr>
    <w:tblStylePr w:type="band1Horz">
      <w:r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2">
    <w:name w:val="Medium Shading 1 Accent 2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EFD3D2"/>
      </w:tcPr>
    </w:tblStylePr>
    <w:tblStylePr w:type="band1Horz">
      <w:r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3">
    <w:name w:val="Medium Shading 1 Accent 3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E6EED5"/>
      </w:tcPr>
    </w:tblStylePr>
    <w:tblStylePr w:type="band1Horz">
      <w:r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4">
    <w:name w:val="Medium Shading 1 Accent 4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DFD8E8"/>
      </w:tcPr>
    </w:tblStylePr>
    <w:tblStylePr w:type="band1Horz">
      <w:r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5">
    <w:name w:val="Medium Shading 1 Accent 5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D2EAF1"/>
      </w:tcPr>
    </w:tblStylePr>
    <w:tblStylePr w:type="band1Horz">
      <w:r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1Accent6">
    <w:name w:val="Medium Shading 1 Accent 6"/>
    <w:basedOn w:val="NormalTable"/>
    <w:uiPriority w:val="63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FDE4D0"/>
      </w:tcPr>
    </w:tblStylePr>
    <w:tblStylePr w:type="band1Horz">
      <w:r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1">
    <w:name w:val="Medium Shading 2 Accent 1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2">
    <w:name w:val="Medium Shading 2 Accent 2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3">
    <w:name w:val="Medium Shading 2 Accent 3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4">
    <w:name w:val="Medium Shading 2 Accent 4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5">
    <w:name w:val="Medium Shading 2 Accent 5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Accent6">
    <w:name w:val="Medium Shading 2 Accent 6"/>
    <w:basedOn w:val="NormalTable"/>
    <w:uiPriority w:val="64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 w:themeColor="background1"/>
      </w:rPr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/>
      <w:tcPr>
        <w:shd w:val="clear" w:color="auto" w:fill="D8D8D8"/>
      </w:tcPr>
    </w:tblStylePr>
    <w:tblStylePr w:type="neCell">
      <w:r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auto"/>
        <w:bottom w:val="single" w:sz="8" w:space="0" w:color="auto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auto" w:themeColor="text1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auto" w:themeColor="text1"/>
          <w:bottom w:val="single" w:sz="8" w:space="0" w:color="auto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auto" w:themeColor="text1"/>
          <w:bottom w:val="single" w:sz="8" w:space="0" w:color="auto" w:themeColor="text1"/>
        </w:tcBorders>
      </w:tcPr>
    </w:tblStylePr>
    <w:tblStylePr w:type="band1Vert">
      <w:rPr/>
      <w:tcPr>
        <w:shd w:val="clear" w:color="auto" w:fill="C0C0C0"/>
      </w:tcPr>
    </w:tblStylePr>
    <w:tblStylePr w:type="band1Horz">
      <w:rPr/>
      <w:tcPr>
        <w:shd w:val="clear" w:color="auto" w:fill="C0C0C0"/>
      </w:tcPr>
    </w:tblStylePr>
  </w:style>
  <w:style w:type="table" w:styleId="MediumList1Accent1">
    <w:name w:val="Medium List 1 Accent 1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rPr/>
      <w:tcPr>
        <w:shd w:val="clear" w:color="auto" w:fill="D3DFEE"/>
      </w:tcPr>
    </w:tblStylePr>
    <w:tblStylePr w:type="band1Horz">
      <w:rPr/>
      <w:tcPr>
        <w:shd w:val="clear" w:color="auto" w:fill="D3DFEE"/>
      </w:tcPr>
    </w:tblStylePr>
  </w:style>
  <w:style w:type="table" w:styleId="MediumList1Accent2">
    <w:name w:val="Medium List 1 Accent 2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rPr/>
      <w:tcPr>
        <w:shd w:val="clear" w:color="auto" w:fill="EFD3D2"/>
      </w:tcPr>
    </w:tblStylePr>
    <w:tblStylePr w:type="band1Horz">
      <w:rPr/>
      <w:tcPr>
        <w:shd w:val="clear" w:color="auto" w:fill="EFD3D2"/>
      </w:tcPr>
    </w:tblStylePr>
  </w:style>
  <w:style w:type="table" w:styleId="MediumList1Accent3">
    <w:name w:val="Medium List 1 Accent 3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rPr/>
      <w:tcPr>
        <w:shd w:val="clear" w:color="auto" w:fill="E6EED5"/>
      </w:tcPr>
    </w:tblStylePr>
    <w:tblStylePr w:type="band1Horz">
      <w:rPr/>
      <w:tcPr>
        <w:shd w:val="clear" w:color="auto" w:fill="E6EED5"/>
      </w:tcPr>
    </w:tblStylePr>
  </w:style>
  <w:style w:type="table" w:styleId="MediumList1Accent4">
    <w:name w:val="Medium List 1 Accent 4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rPr/>
      <w:tcPr>
        <w:shd w:val="clear" w:color="auto" w:fill="DFD8E8"/>
      </w:tcPr>
    </w:tblStylePr>
    <w:tblStylePr w:type="band1Horz">
      <w:rPr/>
      <w:tcPr>
        <w:shd w:val="clear" w:color="auto" w:fill="DFD8E8"/>
      </w:tcPr>
    </w:tblStylePr>
  </w:style>
  <w:style w:type="table" w:styleId="MediumList1Accent5">
    <w:name w:val="Medium List 1 Accent 5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rPr/>
      <w:tcPr>
        <w:shd w:val="clear" w:color="auto" w:fill="D2EAF1"/>
      </w:tcPr>
    </w:tblStylePr>
    <w:tblStylePr w:type="band1Horz">
      <w:rPr/>
      <w:tcPr>
        <w:shd w:val="clear" w:color="auto" w:fill="D2EAF1"/>
      </w:tcPr>
    </w:tblStylePr>
  </w:style>
  <w:style w:type="table" w:styleId="MediumList1Accent6">
    <w:name w:val="Medium List 1 Accent 6"/>
    <w:basedOn w:val="NormalTable"/>
    <w:uiPriority w:val="65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libri" w:eastAsia="ＭＳ ゴシック" w:hAnsi="Calibri" w:asciiTheme="majorHAnsi" w:eastAsiaTheme="majorEastAsia" w:hAnsiTheme="majorHAnsi" w:cs="Times New Roman" w:cstheme="majorBidi"/>
      </w:rPr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rPr/>
      <w:tcPr>
        <w:shd w:val="clear" w:color="auto" w:fill="FDE4D0"/>
      </w:tcPr>
    </w:tblStylePr>
    <w:tblStylePr w:type="band1Horz">
      <w:rPr/>
      <w:tcPr>
        <w:shd w:val="clear" w:color="auto" w:fill="FDE4D0"/>
      </w:tcPr>
    </w:tblStylePr>
  </w:style>
  <w:style w:type="table" w:styleId="MediumList2">
    <w:name w:val="Medium List 2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auto" w:themeColor="text1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auto" w:themeColor="text1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auto" w:themeColor="text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1">
    <w:name w:val="Medium List 2 Accent 1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2">
    <w:name w:val="Medium List 2 Accent 2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3">
    <w:name w:val="Medium List 2 Accent 3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4">
    <w:name w:val="Medium List 2 Accent 4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5">
    <w:name w:val="Medium List 2 Accent 5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List2Accent6">
    <w:name w:val="Medium List 2 Accent 6"/>
    <w:basedOn w:val="NormalTable"/>
    <w:uiPriority w:val="66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/>
      </w:tcPr>
    </w:tblStylePr>
    <w:tblStylePr w:type="lastRow">
      <w:r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/>
      </w:tcPr>
    </w:tblStylePr>
    <w:tblStylePr w:type="lastCol">
      <w:r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/>
      <w:tcPr>
        <w:shd w:val="clear" w:color="auto" w:fill="FFFFFF"/>
      </w:tcPr>
    </w:tblStylePr>
    <w:tblStylePr w:type="swCell">
      <w:rPr/>
      <w:tcPr>
        <w:tcBorders>
          <w:top w:val="nil"/>
        </w:tcBorders>
      </w:tcPr>
    </w:tblStylePr>
  </w:style>
  <w:style w:type="table" w:styleId="MediumGrid1">
    <w:name w:val="Medium Grid 1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808080"/>
      </w:tcPr>
    </w:tblStylePr>
    <w:tblStylePr w:type="band1Horz">
      <w:rPr/>
      <w:tcPr>
        <w:shd w:val="clear" w:color="auto" w:fill="808080"/>
      </w:tcPr>
    </w:tblStylePr>
  </w:style>
  <w:style w:type="table" w:styleId="MediumGrid1Accent1">
    <w:name w:val="Medium Grid 1 Accent 1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A7BFDE"/>
      </w:tcPr>
    </w:tblStylePr>
    <w:tblStylePr w:type="band1Horz">
      <w:rPr/>
      <w:tcPr>
        <w:shd w:val="clear" w:color="auto" w:fill="A7BFDE"/>
      </w:tcPr>
    </w:tblStylePr>
  </w:style>
  <w:style w:type="table" w:styleId="MediumGrid1Accent2">
    <w:name w:val="Medium Grid 1 Accent 2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DFA7A6"/>
      </w:tcPr>
    </w:tblStylePr>
    <w:tblStylePr w:type="band1Horz">
      <w:rPr/>
      <w:tcPr>
        <w:shd w:val="clear" w:color="auto" w:fill="DFA7A6"/>
      </w:tcPr>
    </w:tblStylePr>
  </w:style>
  <w:style w:type="table" w:styleId="MediumGrid1Accent3">
    <w:name w:val="Medium Grid 1 Accent 3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CDDDAC"/>
      </w:tcPr>
    </w:tblStylePr>
    <w:tblStylePr w:type="band1Horz">
      <w:rPr/>
      <w:tcPr>
        <w:shd w:val="clear" w:color="auto" w:fill="CDDDAC"/>
      </w:tcPr>
    </w:tblStylePr>
  </w:style>
  <w:style w:type="table" w:styleId="MediumGrid1Accent4">
    <w:name w:val="Medium Grid 1 Accent 4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BFB1D0"/>
      </w:tcPr>
    </w:tblStylePr>
    <w:tblStylePr w:type="band1Horz">
      <w:rPr/>
      <w:tcPr>
        <w:shd w:val="clear" w:color="auto" w:fill="BFB1D0"/>
      </w:tcPr>
    </w:tblStylePr>
  </w:style>
  <w:style w:type="table" w:styleId="MediumGrid1Accent5">
    <w:name w:val="Medium Grid 1 Accent 5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A5D5E2"/>
      </w:tcPr>
    </w:tblStylePr>
    <w:tblStylePr w:type="band1Horz">
      <w:rPr/>
      <w:tcPr>
        <w:shd w:val="clear" w:color="auto" w:fill="A5D5E2"/>
      </w:tcPr>
    </w:tblStylePr>
  </w:style>
  <w:style w:type="table" w:styleId="MediumGrid1Accent6">
    <w:name w:val="Medium Grid 1 Accent 6"/>
    <w:basedOn w:val="NormalTable"/>
    <w:uiPriority w:val="67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shd w:val="clear" w:color="auto" w:fill="FBCAA2"/>
      </w:tcPr>
    </w:tblStylePr>
    <w:tblStylePr w:type="band1Horz">
      <w:rPr/>
      <w:tcPr>
        <w:shd w:val="clear" w:color="auto" w:fill="FBCAA2"/>
      </w:tcPr>
    </w:tblStylePr>
  </w:style>
  <w:style w:type="table" w:styleId="MediumGrid2">
    <w:name w:val="Medium Grid 2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cPr>
      <w:shd w:val="clear" w:color="auto" w:fill="C0C0C0"/>
    </w:tcPr>
    <w:tblStylePr w:type="firstRow">
      <w:rPr>
        <w:b/>
        <w:bCs/>
        <w:color w:val="000000" w:themeColor="text1"/>
      </w:rPr>
      <w:tcPr>
        <w:shd w:val="clear" w:color="auto" w:fill="E6E6E6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/>
      <w:tcPr>
        <w:shd w:val="clear" w:color="auto" w:fill="808080"/>
      </w:tcPr>
    </w:tblStylePr>
    <w:tblStylePr w:type="band1Horz">
      <w:rPr/>
      <w:tcPr>
        <w:tcBorders>
          <w:insideH w:val="single" w:sz="6" w:space="0" w:color="auto" w:themeColor="text1"/>
          <w:insideV w:val="single" w:sz="6" w:space="0" w:color="auto" w:themeColor="text1"/>
        </w:tcBorders>
        <w:shd w:val="clear" w:color="auto" w:fill="808080"/>
      </w:tcPr>
    </w:tblStylePr>
    <w:tblStylePr w:type="nwCell">
      <w:rPr/>
      <w:tcPr>
        <w:shd w:val="clear" w:color="auto" w:fill="FFFFFF"/>
      </w:tcPr>
    </w:tblStylePr>
  </w:style>
  <w:style w:type="table" w:styleId="MediumGrid2Accent1">
    <w:name w:val="Medium Grid 2 Accent 1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 w:themeColor="text1"/>
      </w:rPr>
      <w:tcPr>
        <w:shd w:val="clear" w:color="auto" w:fill="EDF2F8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/>
      <w:tcPr>
        <w:shd w:val="clear" w:color="auto" w:fill="A7BFDE"/>
      </w:tcPr>
    </w:tblStylePr>
    <w:tblStylePr w:type="band1Horz">
      <w:r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/>
      </w:tcPr>
    </w:tblStylePr>
    <w:tblStylePr w:type="nwCell">
      <w:rPr/>
      <w:tcPr>
        <w:shd w:val="clear" w:color="auto" w:fill="FFFFFF"/>
      </w:tcPr>
    </w:tblStylePr>
  </w:style>
  <w:style w:type="table" w:styleId="MediumGrid2Accent2">
    <w:name w:val="Medium Grid 2 Accent 2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 w:themeColor="text1"/>
      </w:rPr>
      <w:tcPr>
        <w:shd w:val="clear" w:color="auto" w:fill="F8EDED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/>
      <w:tcPr>
        <w:shd w:val="clear" w:color="auto" w:fill="DFA7A6"/>
      </w:tcPr>
    </w:tblStylePr>
    <w:tblStylePr w:type="band1Horz">
      <w:r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/>
      </w:tcPr>
    </w:tblStylePr>
    <w:tblStylePr w:type="nwCell">
      <w:rPr/>
      <w:tcPr>
        <w:shd w:val="clear" w:color="auto" w:fill="FFFFFF"/>
      </w:tcPr>
    </w:tblStylePr>
  </w:style>
  <w:style w:type="table" w:styleId="MediumGrid2Accent3">
    <w:name w:val="Medium Grid 2 Accent 3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 w:themeColor="text1"/>
      </w:rPr>
      <w:tcPr>
        <w:shd w:val="clear" w:color="auto" w:fill="F5F8EE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/>
      <w:tcPr>
        <w:shd w:val="clear" w:color="auto" w:fill="CDDDAC"/>
      </w:tcPr>
    </w:tblStylePr>
    <w:tblStylePr w:type="band1Horz">
      <w:r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/>
      </w:tcPr>
    </w:tblStylePr>
    <w:tblStylePr w:type="nwCell">
      <w:rPr/>
      <w:tcPr>
        <w:shd w:val="clear" w:color="auto" w:fill="FFFFFF"/>
      </w:tcPr>
    </w:tblStylePr>
  </w:style>
  <w:style w:type="table" w:styleId="MediumGrid2Accent4">
    <w:name w:val="Medium Grid 2 Accent 4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 w:themeColor="text1"/>
      </w:rPr>
      <w:tcPr>
        <w:shd w:val="clear" w:color="auto" w:fill="F2EFF6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/>
      <w:tcPr>
        <w:shd w:val="clear" w:color="auto" w:fill="BFB1D0"/>
      </w:tcPr>
    </w:tblStylePr>
    <w:tblStylePr w:type="band1Horz">
      <w:r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/>
      </w:tcPr>
    </w:tblStylePr>
    <w:tblStylePr w:type="nwCell">
      <w:rPr/>
      <w:tcPr>
        <w:shd w:val="clear" w:color="auto" w:fill="FFFFFF"/>
      </w:tcPr>
    </w:tblStylePr>
  </w:style>
  <w:style w:type="table" w:styleId="MediumGrid2Accent5">
    <w:name w:val="Medium Grid 2 Accent 5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 w:themeColor="text1"/>
      </w:rPr>
      <w:tcPr>
        <w:shd w:val="clear" w:color="auto" w:fill="EDF6F9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/>
      <w:tcPr>
        <w:shd w:val="clear" w:color="auto" w:fill="A5D5E2"/>
      </w:tcPr>
    </w:tblStylePr>
    <w:tblStylePr w:type="band1Horz">
      <w:r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/>
      </w:tcPr>
    </w:tblStylePr>
    <w:tblStylePr w:type="nwCell">
      <w:rPr/>
      <w:tcPr>
        <w:shd w:val="clear" w:color="auto" w:fill="FFFFFF"/>
      </w:tcPr>
    </w:tblStylePr>
  </w:style>
  <w:style w:type="table" w:styleId="MediumGrid2Accent6">
    <w:name w:val="Medium Grid 2 Accent 6"/>
    <w:basedOn w:val="NormalTable"/>
    <w:uiPriority w:val="68"/>
    <w:rsid w:val="00CB0664"/>
    <w:pPr>
      <w:spacing w:after="0" w:line="240" w:lineRule="auto"/>
    </w:pPr>
    <w:rPr>
      <w:rFonts w:ascii="Calibri" w:eastAsia="ＭＳ ゴシック" w:hAnsi="Calibri" w:asciiTheme="majorHAnsi" w:eastAsiaTheme="majorEastAsia" w:hAnsiTheme="majorHAnsi" w:cs="Times New Roman" w:cstheme="majorBidi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 w:themeColor="text1"/>
      </w:rPr>
      <w:tcPr>
        <w:shd w:val="clear" w:color="auto" w:fill="FEF4EC"/>
      </w:tcPr>
    </w:tblStylePr>
    <w:tblStylePr w:type="lastRow">
      <w:rPr>
        <w:b/>
        <w:bCs/>
        <w:color w:val="000000" w:themeColor="text1"/>
      </w:rPr>
      <w:tcPr>
        <w:tcBorders>
          <w:top w:val="single" w:sz="12" w:space="0" w:color="auto" w:themeColor="tex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 w:themeColor="text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/>
      <w:tcPr>
        <w:shd w:val="clear" w:color="auto" w:fill="FBCAA2"/>
      </w:tcPr>
    </w:tblStylePr>
    <w:tblStylePr w:type="band1Horz">
      <w:r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/>
      </w:tcPr>
    </w:tblStylePr>
    <w:tblStylePr w:type="nwCell">
      <w:rPr/>
      <w:tcPr>
        <w:shd w:val="clear" w:color="auto" w:fill="FFFFFF"/>
      </w:tcPr>
    </w:tblStylePr>
  </w:style>
  <w:style w:type="table" w:styleId="MediumGrid3">
    <w:name w:val="Medium Grid 3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/>
      </w:tcPr>
    </w:tblStylePr>
  </w:style>
  <w:style w:type="table" w:styleId="MediumGrid3Accent1">
    <w:name w:val="Medium Grid 3 Accent 1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/>
      </w:tcPr>
    </w:tblStylePr>
  </w:style>
  <w:style w:type="table" w:styleId="MediumGrid3Accent2">
    <w:name w:val="Medium Grid 3 Accent 2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/>
      </w:tcPr>
    </w:tblStylePr>
  </w:style>
  <w:style w:type="table" w:styleId="MediumGrid3Accent3">
    <w:name w:val="Medium Grid 3 Accent 3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/>
      </w:tcPr>
    </w:tblStylePr>
  </w:style>
  <w:style w:type="table" w:styleId="MediumGrid3Accent4">
    <w:name w:val="Medium Grid 3 Accent 4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/>
      </w:tcPr>
    </w:tblStylePr>
  </w:style>
  <w:style w:type="table" w:styleId="MediumGrid3Accent5">
    <w:name w:val="Medium Grid 3 Accent 5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/>
      </w:tcPr>
    </w:tblStylePr>
  </w:style>
  <w:style w:type="table" w:styleId="MediumGrid3Accent6">
    <w:name w:val="Medium Grid 3 Accent 6"/>
    <w:basedOn w:val="NormalTable"/>
    <w:uiPriority w:val="69"/>
    <w:rsid w:val="00CB0664"/>
    <w:pPr>
      <w:spacing w:after="0" w:line="240" w:lineRule="auto"/>
    </w:pPr>
    <w:rPr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 w:themeColor="background1"/>
      </w:rPr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 w:themeColor="background1"/>
      </w:rPr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 w:themeColor="background1"/>
      </w:rPr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 w:themeColor="background1"/>
      </w:rPr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/>
      </w:tcPr>
    </w:tblStylePr>
    <w:tblStylePr w:type="band1Horz">
      <w:r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/>
      </w:tcPr>
    </w:tblStylePr>
  </w:style>
  <w:style w:type="table" w:styleId="DarkList">
    <w:name w:val="Dark List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Accent1">
    <w:name w:val="Dark List Accent 1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Accent2">
    <w:name w:val="Dark List Accent 2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Accent3">
    <w:name w:val="Dark List Accent 3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Accent4">
    <w:name w:val="Dark List Accent 4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Accent5">
    <w:name w:val="Dark List Accent 5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Accent6">
    <w:name w:val="Dark List Accent 6"/>
    <w:basedOn w:val="NormalTable"/>
    <w:uiPriority w:val="70"/>
    <w:rsid w:val="00CB0664"/>
    <w:pPr>
      <w:spacing w:after="0" w:line="240" w:lineRule="auto"/>
    </w:pPr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/>
      </w:tcPr>
    </w:tblStylePr>
    <w:tblStylePr w:type="lastRow">
      <w:r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/>
      </w:tcPr>
    </w:tblStylePr>
    <w:tblStylePr w:type="lastCol">
      <w:r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Shading">
    <w:name w:val="Colorful Shading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auto"/>
        <w:bottom w:val="single" w:sz="4" w:space="0" w:color="auto"/>
        <w:right w:val="single" w:sz="4" w:space="0" w:color="auto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000000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auto" w:themeColor="text1" w:themeShade="99"/>
          <w:insideV w:val="nil"/>
        </w:tcBorders>
        <w:shd w:val="clear" w:color="auto" w:fill="000000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/>
      <w:tcPr>
        <w:shd w:val="clear" w:color="auto" w:fill="999999"/>
      </w:tcPr>
    </w:tblStylePr>
    <w:tblStylePr w:type="band1Horz">
      <w:rPr/>
      <w:tcPr>
        <w:shd w:val="clear" w:color="auto" w:fill="808080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1">
    <w:name w:val="Colorful Shading Accent 1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2C4C74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/>
      <w:tcPr>
        <w:shd w:val="clear" w:color="auto" w:fill="B8CCE4"/>
      </w:tcPr>
    </w:tblStylePr>
    <w:tblStylePr w:type="band1Horz">
      <w:rPr/>
      <w:tcPr>
        <w:shd w:val="clear" w:color="auto" w:fill="A7BFDE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2">
    <w:name w:val="Colorful Shading Accent 2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772C2A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/>
      <w:tcPr>
        <w:shd w:val="clear" w:color="auto" w:fill="E5B8B7"/>
      </w:tcPr>
    </w:tblStylePr>
    <w:tblStylePr w:type="band1Horz">
      <w:rPr/>
      <w:tcPr>
        <w:shd w:val="clear" w:color="auto" w:fill="DFA7A6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3">
    <w:name w:val="Colorful Shading Accent 3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5E7530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/>
      <w:tcPr>
        <w:shd w:val="clear" w:color="auto" w:fill="D6E3BC"/>
      </w:tcPr>
    </w:tblStylePr>
    <w:tblStylePr w:type="band1Horz">
      <w:rPr/>
      <w:tcPr>
        <w:shd w:val="clear" w:color="auto" w:fill="CDDDAC"/>
      </w:tcPr>
    </w:tblStylePr>
  </w:style>
  <w:style w:type="table" w:styleId="ColorfulShadingAccent4">
    <w:name w:val="Colorful Shading Accent 4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4C3B62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/>
      <w:tcPr>
        <w:shd w:val="clear" w:color="auto" w:fill="CCC0D9"/>
      </w:tcPr>
    </w:tblStylePr>
    <w:tblStylePr w:type="band1Horz">
      <w:rPr/>
      <w:tcPr>
        <w:shd w:val="clear" w:color="auto" w:fill="BFB1D0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5">
    <w:name w:val="Colorful Shading Accent 5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276A7C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/>
      <w:tcPr>
        <w:shd w:val="clear" w:color="auto" w:fill="B6DDE8"/>
      </w:tcPr>
    </w:tblStylePr>
    <w:tblStylePr w:type="band1Horz">
      <w:rPr/>
      <w:tcPr>
        <w:shd w:val="clear" w:color="auto" w:fill="A5D5E2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Accent6">
    <w:name w:val="Colorful Shading Accent 6"/>
    <w:basedOn w:val="NormalTable"/>
    <w:uiPriority w:val="71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 w:themeColor="background1"/>
      </w:rPr>
      <w:tcPr>
        <w:tcBorders>
          <w:top w:val="single" w:sz="6" w:space="0" w:color="FFFFFF" w:themeColor="background1"/>
        </w:tcBorders>
        <w:shd w:val="clear" w:color="auto" w:fill="B65608"/>
      </w:tcPr>
    </w:tblStylePr>
    <w:tblStylePr w:type="fir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/>
      </w:tcPr>
    </w:tblStylePr>
    <w:tblStylePr w:type="lastCol">
      <w:rPr>
        <w:color w:val="FFFFFF" w:themeColor="background1"/>
      </w:rPr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/>
      <w:tcPr>
        <w:shd w:val="clear" w:color="auto" w:fill="FBD4B4"/>
      </w:tcPr>
    </w:tblStylePr>
    <w:tblStylePr w:type="band1Horz">
      <w:rPr/>
      <w:tcPr>
        <w:shd w:val="clear" w:color="auto" w:fill="FBCAA2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/>
      <w:tcPr>
        <w:shd w:val="clear" w:color="auto" w:fill="CCCCCC"/>
      </w:tcPr>
    </w:tblStylePr>
  </w:style>
  <w:style w:type="table" w:styleId="ColorfulListAccent1">
    <w:name w:val="Colorful List Accent 1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/>
      <w:tcPr>
        <w:shd w:val="clear" w:color="auto" w:fill="DBE5F1"/>
      </w:tcPr>
    </w:tblStylePr>
  </w:style>
  <w:style w:type="table" w:styleId="ColorfulListAccent2">
    <w:name w:val="Colorful List Accent 2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9E3A38"/>
      </w:tcPr>
    </w:tblStylePr>
    <w:tblStylePr w:type="lastRow">
      <w:rPr>
        <w:b/>
        <w:bCs/>
        <w:color w:val="9E3A38" w:themeColor="accent2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/>
      <w:tcPr>
        <w:shd w:val="clear" w:color="auto" w:fill="F2DBDB"/>
      </w:tcPr>
    </w:tblStylePr>
  </w:style>
  <w:style w:type="table" w:styleId="ColorfulListAccent3">
    <w:name w:val="Colorful List Accent 3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664E82"/>
      </w:tcPr>
    </w:tblStylePr>
    <w:tblStylePr w:type="lastRow">
      <w:rPr>
        <w:b/>
        <w:bCs/>
        <w:color w:val="664E82" w:themeColor="accent4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/>
      <w:tcPr>
        <w:shd w:val="clear" w:color="auto" w:fill="EAF1DD"/>
      </w:tcPr>
    </w:tblStylePr>
  </w:style>
  <w:style w:type="table" w:styleId="ColorfulListAccent4">
    <w:name w:val="Colorful List Accent 4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7E9C40"/>
      </w:tcPr>
    </w:tblStylePr>
    <w:tblStylePr w:type="lastRow">
      <w:rPr>
        <w:b/>
        <w:bCs/>
        <w:color w:val="7E9C40" w:themeColor="accent3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/>
      <w:tcPr>
        <w:shd w:val="clear" w:color="auto" w:fill="E5DFEC"/>
      </w:tcPr>
    </w:tblStylePr>
  </w:style>
  <w:style w:type="table" w:styleId="ColorfulListAccent5">
    <w:name w:val="Colorful List Accent 5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F2730A"/>
      </w:tcPr>
    </w:tblStylePr>
    <w:tblStylePr w:type="lastRow">
      <w:rPr>
        <w:b/>
        <w:bCs/>
        <w:color w:val="F2730A" w:themeColor="accent6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/>
      <w:tcPr>
        <w:shd w:val="clear" w:color="auto" w:fill="DAEEF3"/>
      </w:tcPr>
    </w:tblStylePr>
  </w:style>
  <w:style w:type="table" w:styleId="ColorfulListAccent6">
    <w:name w:val="Colorful List Accent 6"/>
    <w:basedOn w:val="NormalTable"/>
    <w:uiPriority w:val="72"/>
    <w:rsid w:val="00CB0664"/>
    <w:pPr>
      <w:spacing w:after="0" w:line="240" w:lineRule="auto"/>
    </w:pPr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 w:themeColor="background1"/>
      </w:rPr>
      <w:tcPr>
        <w:tcBorders>
          <w:bottom w:val="single" w:sz="12" w:space="0" w:color="FFFFFF" w:themeColor="background1"/>
        </w:tcBorders>
        <w:shd w:val="clear" w:color="auto" w:fill="348DA5"/>
      </w:tcPr>
    </w:tblStylePr>
    <w:tblStylePr w:type="lastRow">
      <w:rPr>
        <w:b/>
        <w:bCs/>
        <w:color w:val="348DA5" w:themeColor="accent5" w:themeShade="CC"/>
      </w:rPr>
      <w:tcPr>
        <w:tcBorders>
          <w:top w:val="single" w:sz="12" w:space="0" w:color="auto" w:themeColor="text1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/>
      <w:tcPr>
        <w:shd w:val="clear" w:color="auto" w:fill="FDE9D9"/>
      </w:tcPr>
    </w:tblStylePr>
  </w:style>
  <w:style w:type="table" w:styleId="ColorfulGrid">
    <w:name w:val="Colorful Grid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cPr>
        <w:shd w:val="clear" w:color="auto" w:fill="999999"/>
      </w:tcPr>
    </w:tblStylePr>
    <w:tblStylePr w:type="lastRow">
      <w:rPr>
        <w:b/>
        <w:bCs/>
        <w:color w:val="000000" w:themeColor="text1"/>
      </w:rPr>
      <w:tcPr>
        <w:shd w:val="clear" w:color="auto" w:fill="999999"/>
      </w:tcPr>
    </w:tblStylePr>
    <w:tblStylePr w:type="firstCol">
      <w:rPr>
        <w:color w:val="FFFFFF" w:themeColor="background1"/>
      </w:rPr>
      <w:tcPr>
        <w:shd w:val="clear" w:color="auto" w:fill="000000"/>
      </w:tcPr>
    </w:tblStylePr>
    <w:tblStylePr w:type="lastCol">
      <w:rPr>
        <w:color w:val="FFFFFF" w:themeColor="background1"/>
      </w:rPr>
      <w:tcPr>
        <w:shd w:val="clear" w:color="auto" w:fill="000000"/>
      </w:tcPr>
    </w:tblStylePr>
    <w:tblStylePr w:type="band1Vert">
      <w:rPr/>
      <w:tcPr>
        <w:shd w:val="clear" w:color="auto" w:fill="808080"/>
      </w:tcPr>
    </w:tblStylePr>
    <w:tblStylePr w:type="band1Horz">
      <w:rPr/>
      <w:tcPr>
        <w:shd w:val="clear" w:color="auto" w:fill="808080"/>
      </w:tcPr>
    </w:tblStylePr>
  </w:style>
  <w:style w:type="table" w:styleId="ColorfulGridAccent1">
    <w:name w:val="Colorful Grid Accent 1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cPr>
        <w:shd w:val="clear" w:color="auto" w:fill="B8CCE4"/>
      </w:tcPr>
    </w:tblStylePr>
    <w:tblStylePr w:type="lastRow">
      <w:rPr>
        <w:b/>
        <w:bCs/>
        <w:color w:val="000000" w:themeColor="text1"/>
      </w:rPr>
      <w:tcPr>
        <w:shd w:val="clear" w:color="auto" w:fill="B8CCE4"/>
      </w:tcPr>
    </w:tblStylePr>
    <w:tblStylePr w:type="firstCol">
      <w:rPr>
        <w:color w:val="FFFFFF" w:themeColor="background1"/>
      </w:rPr>
      <w:tcPr>
        <w:shd w:val="clear" w:color="auto" w:fill="365F91"/>
      </w:tcPr>
    </w:tblStylePr>
    <w:tblStylePr w:type="lastCol">
      <w:rPr>
        <w:color w:val="FFFFFF" w:themeColor="background1"/>
      </w:rPr>
      <w:tcPr>
        <w:shd w:val="clear" w:color="auto" w:fill="365F91"/>
      </w:tcPr>
    </w:tblStylePr>
    <w:tblStylePr w:type="band1Vert">
      <w:rPr/>
      <w:tcPr>
        <w:shd w:val="clear" w:color="auto" w:fill="A7BFDE"/>
      </w:tcPr>
    </w:tblStylePr>
    <w:tblStylePr w:type="band1Horz">
      <w:rPr/>
      <w:tcPr>
        <w:shd w:val="clear" w:color="auto" w:fill="A7BFDE"/>
      </w:tcPr>
    </w:tblStylePr>
  </w:style>
  <w:style w:type="table" w:styleId="ColorfulGridAccent2">
    <w:name w:val="Colorful Grid Accent 2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cPr>
        <w:shd w:val="clear" w:color="auto" w:fill="E5B8B7"/>
      </w:tcPr>
    </w:tblStylePr>
    <w:tblStylePr w:type="lastRow">
      <w:rPr>
        <w:b/>
        <w:bCs/>
        <w:color w:val="000000" w:themeColor="text1"/>
      </w:rPr>
      <w:tcPr>
        <w:shd w:val="clear" w:color="auto" w:fill="E5B8B7"/>
      </w:tcPr>
    </w:tblStylePr>
    <w:tblStylePr w:type="firstCol">
      <w:rPr>
        <w:color w:val="FFFFFF" w:themeColor="background1"/>
      </w:rPr>
      <w:tcPr>
        <w:shd w:val="clear" w:color="auto" w:fill="943634"/>
      </w:tcPr>
    </w:tblStylePr>
    <w:tblStylePr w:type="lastCol">
      <w:rPr>
        <w:color w:val="FFFFFF" w:themeColor="background1"/>
      </w:rPr>
      <w:tcPr>
        <w:shd w:val="clear" w:color="auto" w:fill="943634"/>
      </w:tcPr>
    </w:tblStylePr>
    <w:tblStylePr w:type="band1Vert">
      <w:rPr/>
      <w:tcPr>
        <w:shd w:val="clear" w:color="auto" w:fill="DFA7A6"/>
      </w:tcPr>
    </w:tblStylePr>
    <w:tblStylePr w:type="band1Horz">
      <w:rPr/>
      <w:tcPr>
        <w:shd w:val="clear" w:color="auto" w:fill="DFA7A6"/>
      </w:tcPr>
    </w:tblStylePr>
  </w:style>
  <w:style w:type="table" w:styleId="ColorfulGridAccent3">
    <w:name w:val="Colorful Grid Accent 3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cPr>
        <w:shd w:val="clear" w:color="auto" w:fill="D6E3BC"/>
      </w:tcPr>
    </w:tblStylePr>
    <w:tblStylePr w:type="lastRow">
      <w:rPr>
        <w:b/>
        <w:bCs/>
        <w:color w:val="000000" w:themeColor="text1"/>
      </w:rPr>
      <w:tcPr>
        <w:shd w:val="clear" w:color="auto" w:fill="D6E3BC"/>
      </w:tcPr>
    </w:tblStylePr>
    <w:tblStylePr w:type="firstCol">
      <w:rPr>
        <w:color w:val="FFFFFF" w:themeColor="background1"/>
      </w:rPr>
      <w:tcPr>
        <w:shd w:val="clear" w:color="auto" w:fill="76923C"/>
      </w:tcPr>
    </w:tblStylePr>
    <w:tblStylePr w:type="lastCol">
      <w:rPr>
        <w:color w:val="FFFFFF" w:themeColor="background1"/>
      </w:rPr>
      <w:tcPr>
        <w:shd w:val="clear" w:color="auto" w:fill="76923C"/>
      </w:tcPr>
    </w:tblStylePr>
    <w:tblStylePr w:type="band1Vert">
      <w:rPr/>
      <w:tcPr>
        <w:shd w:val="clear" w:color="auto" w:fill="CDDDAC"/>
      </w:tcPr>
    </w:tblStylePr>
    <w:tblStylePr w:type="band1Horz">
      <w:rPr/>
      <w:tcPr>
        <w:shd w:val="clear" w:color="auto" w:fill="CDDDAC"/>
      </w:tcPr>
    </w:tblStylePr>
  </w:style>
  <w:style w:type="table" w:styleId="ColorfulGridAccent4">
    <w:name w:val="Colorful Grid Accent 4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cPr>
        <w:shd w:val="clear" w:color="auto" w:fill="CCC0D9"/>
      </w:tcPr>
    </w:tblStylePr>
    <w:tblStylePr w:type="lastRow">
      <w:rPr>
        <w:b/>
        <w:bCs/>
        <w:color w:val="000000" w:themeColor="text1"/>
      </w:rPr>
      <w:tcPr>
        <w:shd w:val="clear" w:color="auto" w:fill="CCC0D9"/>
      </w:tcPr>
    </w:tblStylePr>
    <w:tblStylePr w:type="firstCol">
      <w:rPr>
        <w:color w:val="FFFFFF" w:themeColor="background1"/>
      </w:rPr>
      <w:tcPr>
        <w:shd w:val="clear" w:color="auto" w:fill="5F497A"/>
      </w:tcPr>
    </w:tblStylePr>
    <w:tblStylePr w:type="lastCol">
      <w:rPr>
        <w:color w:val="FFFFFF" w:themeColor="background1"/>
      </w:rPr>
      <w:tcPr>
        <w:shd w:val="clear" w:color="auto" w:fill="5F497A"/>
      </w:tcPr>
    </w:tblStylePr>
    <w:tblStylePr w:type="band1Vert">
      <w:rPr/>
      <w:tcPr>
        <w:shd w:val="clear" w:color="auto" w:fill="BFB1D0"/>
      </w:tcPr>
    </w:tblStylePr>
    <w:tblStylePr w:type="band1Horz">
      <w:rPr/>
      <w:tcPr>
        <w:shd w:val="clear" w:color="auto" w:fill="BFB1D0"/>
      </w:tcPr>
    </w:tblStylePr>
  </w:style>
  <w:style w:type="table" w:styleId="ColorfulGridAccent5">
    <w:name w:val="Colorful Grid Accent 5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cPr>
        <w:shd w:val="clear" w:color="auto" w:fill="B6DDE8"/>
      </w:tcPr>
    </w:tblStylePr>
    <w:tblStylePr w:type="lastRow">
      <w:rPr>
        <w:b/>
        <w:bCs/>
        <w:color w:val="000000" w:themeColor="text1"/>
      </w:rPr>
      <w:tcPr>
        <w:shd w:val="clear" w:color="auto" w:fill="B6DDE8"/>
      </w:tcPr>
    </w:tblStylePr>
    <w:tblStylePr w:type="firstCol">
      <w:rPr>
        <w:color w:val="FFFFFF" w:themeColor="background1"/>
      </w:rPr>
      <w:tcPr>
        <w:shd w:val="clear" w:color="auto" w:fill="31849B"/>
      </w:tcPr>
    </w:tblStylePr>
    <w:tblStylePr w:type="lastCol">
      <w:rPr>
        <w:color w:val="FFFFFF" w:themeColor="background1"/>
      </w:rPr>
      <w:tcPr>
        <w:shd w:val="clear" w:color="auto" w:fill="31849B"/>
      </w:tcPr>
    </w:tblStylePr>
    <w:tblStylePr w:type="band1Vert">
      <w:rPr/>
      <w:tcPr>
        <w:shd w:val="clear" w:color="auto" w:fill="A5D5E2"/>
      </w:tcPr>
    </w:tblStylePr>
    <w:tblStylePr w:type="band1Horz">
      <w:rPr/>
      <w:tcPr>
        <w:shd w:val="clear" w:color="auto" w:fill="A5D5E2"/>
      </w:tcPr>
    </w:tblStylePr>
  </w:style>
  <w:style w:type="table" w:styleId="ColorfulGridAccent6">
    <w:name w:val="Colorful Grid Accent 6"/>
    <w:basedOn w:val="NormalTable"/>
    <w:uiPriority w:val="73"/>
    <w:rsid w:val="00CB0664"/>
    <w:pPr>
      <w:spacing w:after="0" w:line="240" w:lineRule="auto"/>
    </w:pPr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cPr>
        <w:shd w:val="clear" w:color="auto" w:fill="FBD4B4"/>
      </w:tcPr>
    </w:tblStylePr>
    <w:tblStylePr w:type="lastRow">
      <w:rPr>
        <w:b/>
        <w:bCs/>
        <w:color w:val="000000" w:themeColor="text1"/>
      </w:rPr>
      <w:tcPr>
        <w:shd w:val="clear" w:color="auto" w:fill="FBD4B4"/>
      </w:tcPr>
    </w:tblStylePr>
    <w:tblStylePr w:type="firstCol">
      <w:rPr>
        <w:color w:val="FFFFFF" w:themeColor="background1"/>
      </w:rPr>
      <w:tcPr>
        <w:shd w:val="clear" w:color="auto" w:fill="E36C0A"/>
      </w:tcPr>
    </w:tblStylePr>
    <w:tblStylePr w:type="lastCol">
      <w:rPr>
        <w:color w:val="FFFFFF" w:themeColor="background1"/>
      </w:rPr>
      <w:tcPr>
        <w:shd w:val="clear" w:color="auto" w:fill="E36C0A"/>
      </w:tcPr>
    </w:tblStylePr>
    <w:tblStylePr w:type="band1Vert">
      <w:rPr/>
      <w:tcPr>
        <w:shd w:val="clear" w:color="auto" w:fill="FBCAA2"/>
      </w:tcPr>
    </w:tblStylePr>
    <w:tblStylePr w:type="band1Horz">
      <w:rPr/>
      <w:tcPr>
        <w:shd w:val="clear" w:color="auto" w:fill="FBCAA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theme" Target="theme/theme1.xml" /><Relationship Id="rId2" Type="http://schemas.openxmlformats.org/officeDocument/2006/relationships/styles" Target="styles.xml" /><Relationship Id="rId3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2</Pages>
  <Words>1197</Words>
  <Characters>6828</Characters>
  <Application>Microsoft Office Word</Application>
  <DocSecurity>0</DocSecurity>
  <Lines>56</Lines>
  <Paragraphs>16</Paragraphs>
  <CharactersWithSpaces>8009</CharactersWithSpaces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jinggang tang</cp:lastModifiedBy>
  <cp:revision>2</cp:revision>
  <dcterms:created xsi:type="dcterms:W3CDTF">2025-08-13T18:28:00Z</dcterms:created>
  <dcterms:modified xsi:type="dcterms:W3CDTF">2025-08-14T08:41:00Z</dcterms:modified>
</cp:coreProperties>
</file>