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D9A142">
      <w:pPr>
        <w:pStyle w:val="3"/>
      </w:pPr>
      <w:r>
        <w:t>CISP练习习题整理</w:t>
      </w:r>
    </w:p>
    <w:p w14:paraId="4FB56F2D"/>
    <w:p w14:paraId="47EB672E">
      <w:pPr>
        <w:pStyle w:val="4"/>
      </w:pPr>
      <w:r>
        <w:t>一、信息安全管理</w:t>
      </w:r>
    </w:p>
    <w:p w14:paraId="7D941281">
      <w:pPr>
        <w:pStyle w:val="5"/>
      </w:pPr>
      <w:r>
        <w:t>题目1</w:t>
      </w:r>
    </w:p>
    <w:p w14:paraId="6E524FE5">
      <w:r>
        <w:t>小陈在某电器城购买了一台冰箱，并留下了个人姓名、电话和电子邮件地址等信息，第二天他收到了一封来自电器城提示他中奖的邮件，查看该邮件后他按照提示操作缴纳中奖税款后并没有得到中奖奖金，再打电话询问电器城才得知电器城并没有中奖的活动。在此案例中，下面描述错误的是()</w:t>
      </w:r>
    </w:p>
    <w:p w14:paraId="58D24218">
      <w:r>
        <w:t>A. 小陈应当注意保护自己的隐私，没有必要告诉别人的信息不要登记和公布给别人</w:t>
      </w:r>
    </w:p>
    <w:p w14:paraId="01F077C2">
      <w:r>
        <w:t>B. 小陈钱被编走了，这类网络犯罪案件也应该向公安局报案</w:t>
      </w:r>
    </w:p>
    <w:p w14:paraId="4C552B47">
      <w:r>
        <w:t>C. 邮件服务运营商通过技术手段，可以在一定程度上阻止此类钓鱼邮件和哄骗邮件</w:t>
      </w:r>
    </w:p>
    <w:p w14:paraId="22B96AC7">
      <w:r>
        <w:t>D. 小陈应当向电器城索赔，追回损失</w:t>
      </w:r>
    </w:p>
    <w:p w14:paraId="16B7E443">
      <w:r>
        <w:rPr>
          <w:b/>
        </w:rPr>
        <w:t>答案：D</w:t>
      </w:r>
    </w:p>
    <w:p w14:paraId="434558A7">
      <w:r>
        <w:rPr>
          <w:b/>
        </w:rPr>
        <w:t>解析</w:t>
      </w:r>
      <w:r>
        <w:t>：电器城并未举办中奖活动，小陈的个人信息可能被第三方非法获取并用于诈骗，因此电器城不承担赔偿责任。</w:t>
      </w:r>
    </w:p>
    <w:p w14:paraId="3597B4A9"/>
    <w:p w14:paraId="4589CD97">
      <w:pPr>
        <w:pStyle w:val="5"/>
      </w:pPr>
      <w:r>
        <w:t>题目2</w:t>
      </w:r>
    </w:p>
    <w:p w14:paraId="25D9E529">
      <w:r>
        <w:t>在 GB/T 1836《信息技术安全性评估准则》中，有关保护轮廓(Protection Profile, PP)和安全目标(Security Target，ST)，错误的是：</w:t>
      </w:r>
    </w:p>
    <w:p w14:paraId="3C40C41A">
      <w:r>
        <w:t>A. PP 是描述一类产品或系统的安全要求</w:t>
      </w:r>
    </w:p>
    <w:p w14:paraId="3FDFCC60">
      <w:r>
        <w:t>B. PP 描述的安全要求与具体实现无关</w:t>
      </w:r>
    </w:p>
    <w:p w14:paraId="12C44C05">
      <w:r>
        <w:t>C. 两份不同的 ST 不可能满足同一份 PP 的要求</w:t>
      </w:r>
    </w:p>
    <w:p w14:paraId="1F187D24">
      <w:r>
        <w:t>D. ST 与具体的实现有关</w:t>
      </w:r>
    </w:p>
    <w:p w14:paraId="50EDE63B">
      <w:r>
        <w:rPr>
          <w:b/>
        </w:rPr>
        <w:t>答案：C</w:t>
      </w:r>
    </w:p>
    <w:p w14:paraId="41E257CE">
      <w:r>
        <w:rPr>
          <w:b/>
        </w:rPr>
        <w:t>解析</w:t>
      </w:r>
      <w:r>
        <w:t>：保护轮廓（PP）是对一类产品或系统的通用安全要求，而安全目标（ST）是针对具体产品或系统的安全要求。不同的ST可以满足同一份PP的要求，只要它们都覆盖了PP中规定的安全需求。</w:t>
      </w:r>
    </w:p>
    <w:p w14:paraId="1DADD94B"/>
    <w:p w14:paraId="0E91DD02">
      <w:pPr>
        <w:pStyle w:val="4"/>
      </w:pPr>
      <w:r>
        <w:t>二、网络安全技术</w:t>
      </w:r>
    </w:p>
    <w:p w14:paraId="240F2BBA">
      <w:pPr>
        <w:pStyle w:val="5"/>
      </w:pPr>
      <w:r>
        <w:t>题目3</w:t>
      </w:r>
    </w:p>
    <w:p w14:paraId="24AF32D4">
      <w:r>
        <w:t>下面哪一项不是虚拟专用网络(VPN)协议标准：</w:t>
      </w:r>
    </w:p>
    <w:p w14:paraId="00BF6FEA">
      <w:r>
        <w:t>A. 第二层隧道协议(L2TP)</w:t>
      </w:r>
    </w:p>
    <w:p w14:paraId="77C85FD5">
      <w:r>
        <w:t>B. Internet 安全性(IPSEC)</w:t>
      </w:r>
    </w:p>
    <w:p w14:paraId="2639B67F">
      <w:r>
        <w:t>C. 终端访问控制器访问控制系统</w:t>
      </w:r>
    </w:p>
    <w:p w14:paraId="0FED4DE1">
      <w:r>
        <w:t>D. 点对点隧道协议(PPTP)</w:t>
      </w:r>
    </w:p>
    <w:p w14:paraId="756C2D2E">
      <w:r>
        <w:rPr>
          <w:b/>
        </w:rPr>
        <w:t>答案：C</w:t>
      </w:r>
    </w:p>
    <w:p w14:paraId="159C9E06">
      <w:r>
        <w:rPr>
          <w:b/>
        </w:rPr>
        <w:t>解析</w:t>
      </w:r>
      <w:r>
        <w:t>：终端访问控制器访问控制系统（TACACS）是一种远程认证协议，不属于VPN协议。常见的VPN协议包括L2TP、IPSec和PPTP。</w:t>
      </w:r>
    </w:p>
    <w:p w14:paraId="695DAF18"/>
    <w:p w14:paraId="1F2E8AAC">
      <w:pPr>
        <w:pStyle w:val="5"/>
      </w:pPr>
      <w:r>
        <w:t>题目4</w:t>
      </w:r>
    </w:p>
    <w:p w14:paraId="49AF35FF">
      <w:r>
        <w:t>以下有关服务协议的介绍哪一个是错误的?</w:t>
      </w:r>
    </w:p>
    <w:p w14:paraId="79D5A84D">
      <w:r>
        <w:t>A. SMTP 简单邮件传输协议使用 TCP 协议，端口号是 25</w:t>
      </w:r>
    </w:p>
    <w:p w14:paraId="75244800">
      <w:r>
        <w:t>B. FTP 文件传输协议(数据连接服务)使用 TCP，端口号是 20</w:t>
      </w:r>
    </w:p>
    <w:p w14:paraId="3A601054">
      <w:r>
        <w:t>C. DNS 域名解析服务协议使用 TCP 协议，端口号 53</w:t>
      </w:r>
    </w:p>
    <w:p w14:paraId="461259B8">
      <w:r>
        <w:t>D. TFTP 简单文件传输协议使用 UDP 协议，端口号 69</w:t>
      </w:r>
    </w:p>
    <w:p w14:paraId="462E659F">
      <w:r>
        <w:rPr>
          <w:b/>
        </w:rPr>
        <w:t>答案：C</w:t>
      </w:r>
    </w:p>
    <w:p w14:paraId="5A706A6B">
      <w:r>
        <w:rPr>
          <w:b/>
        </w:rPr>
        <w:t>解析</w:t>
      </w:r>
      <w:r>
        <w:t>：DNS协议通常使用UDP端口53进行域名解析，仅在进行区域传输时使用TCP端口53。</w:t>
      </w:r>
    </w:p>
    <w:p w14:paraId="494EFBE4"/>
    <w:p w14:paraId="4FB35B42">
      <w:pPr>
        <w:pStyle w:val="4"/>
      </w:pPr>
      <w:r>
        <w:t>三、信息安全基础</w:t>
      </w:r>
    </w:p>
    <w:p w14:paraId="3483DC85">
      <w:pPr>
        <w:pStyle w:val="5"/>
      </w:pPr>
      <w:r>
        <w:t>题目5</w:t>
      </w:r>
    </w:p>
    <w:p w14:paraId="4EAB8836">
      <w:r>
        <w:t>一个较为可靠的鉴别系统一般是由以下哪几部份组成：</w:t>
      </w:r>
    </w:p>
    <w:p w14:paraId="2CE6B835">
      <w:r>
        <w:t>A. 验证者、被验证者和中间人</w:t>
      </w:r>
    </w:p>
    <w:p w14:paraId="135AD161">
      <w:r>
        <w:t>B. 验证者、被验证者和可信赖方</w:t>
      </w:r>
    </w:p>
    <w:p w14:paraId="70F026B2">
      <w:r>
        <w:t>C. 验证者和被验证者</w:t>
      </w:r>
    </w:p>
    <w:p w14:paraId="5A603181">
      <w:r>
        <w:t>D. 验证者、被验证者和鉴别方</w:t>
      </w:r>
    </w:p>
    <w:p w14:paraId="05B7CEBE">
      <w:r>
        <w:rPr>
          <w:b/>
        </w:rPr>
        <w:t>答案：B</w:t>
      </w:r>
    </w:p>
    <w:p w14:paraId="23C883F7">
      <w:r>
        <w:rPr>
          <w:b/>
        </w:rPr>
        <w:t>解析</w:t>
      </w:r>
      <w:r>
        <w:t>：可靠的鉴别系统通常包括验证者（发起鉴别请求）、被验证者（接受鉴别）和可信赖方（如CA机构，提供证书验证），以确保鉴别过程的安全性和可靠性。</w:t>
      </w:r>
    </w:p>
    <w:p w14:paraId="4C0CF33F">
      <w:pPr>
        <w:pStyle w:val="4"/>
      </w:pPr>
      <w:r>
        <w:t>五、AI防御与新兴技术安全</w:t>
      </w:r>
    </w:p>
    <w:p w14:paraId="71A22E73">
      <w:pPr>
        <w:pStyle w:val="5"/>
      </w:pPr>
      <w:r>
        <w:t>题目16</w:t>
      </w:r>
    </w:p>
    <w:p w14:paraId="436CEF63">
      <w:r>
        <w:t>以下关于AI系统内生风险的描述中，错误的是：</w:t>
      </w:r>
    </w:p>
    <w:p w14:paraId="04DC1077">
      <w:r>
        <w:t>A. 对抗性样本攻击属于模型层风险</w:t>
      </w:r>
    </w:p>
    <w:p w14:paraId="7FE76F45">
      <w:r>
        <w:t>B. 训练数据污染可能导致模型决策偏差</w:t>
      </w:r>
    </w:p>
    <w:p w14:paraId="142C9DBA">
      <w:r>
        <w:t>C. 模型逃逸攻击可绕过内容审核机制</w:t>
      </w:r>
    </w:p>
    <w:p w14:paraId="7D47237F">
      <w:r>
        <w:t>D. 资源耗尽攻击属于数据层风险</w:t>
      </w:r>
    </w:p>
    <w:p w14:paraId="760D88CE">
      <w:r>
        <w:rPr>
          <w:b/>
        </w:rPr>
        <w:t>答案：D</w:t>
      </w:r>
    </w:p>
    <w:p w14:paraId="23E539C1">
      <w:r>
        <w:rPr>
          <w:b/>
        </w:rPr>
        <w:t>解析</w:t>
      </w:r>
      <w:r>
        <w:t>：资源耗尽攻击属于AI系统层风险（如恶意触发大模型算力过载），而非数据层风险。数据层风险主要包括训练数据泄露、隐私推理等，因此D选项错误。</w:t>
      </w:r>
    </w:p>
    <w:p w14:paraId="3A23B25A"/>
    <w:p w14:paraId="512AD69D">
      <w:pPr>
        <w:pStyle w:val="5"/>
      </w:pPr>
      <w:r>
        <w:t>题目17</w:t>
      </w:r>
    </w:p>
    <w:p w14:paraId="1FD535F7">
      <w:r>
        <w:t>在区块链审计中，智能合约最常见的逻辑漏洞是：</w:t>
      </w:r>
    </w:p>
    <w:p w14:paraId="743184B1">
      <w:r>
        <w:t>A. 整数溢出</w:t>
      </w:r>
    </w:p>
    <w:p w14:paraId="11D3B792">
      <w:r>
        <w:t>B. 重入攻击</w:t>
      </w:r>
    </w:p>
    <w:p w14:paraId="30560FC4">
      <w:r>
        <w:t>C. 权限控制失效</w:t>
      </w:r>
    </w:p>
    <w:p w14:paraId="27B7E07C">
      <w:r>
        <w:t>D. 跨链数据不一致</w:t>
      </w:r>
    </w:p>
    <w:p w14:paraId="4B99523E">
      <w:r>
        <w:rPr>
          <w:b/>
        </w:rPr>
        <w:t>答案：B</w:t>
      </w:r>
    </w:p>
    <w:p w14:paraId="41E9328F">
      <w:r>
        <w:rPr>
          <w:b/>
        </w:rPr>
        <w:t>解析</w:t>
      </w:r>
      <w:r>
        <w:t>：重入攻击是智能合约最典型的漏洞之一，攻击者通过递归调用合约函数，在合约状态更新前重复提取资金。例如，The DAO事件就是因重入漏洞导致约5000万美元以太币被转移，因此B选项正确。</w:t>
      </w:r>
    </w:p>
    <w:p w14:paraId="5DE867C5"/>
    <w:p w14:paraId="3096AEB4">
      <w:pPr>
        <w:pStyle w:val="4"/>
      </w:pPr>
      <w:r>
        <w:t>六、安全管理与法规</w:t>
      </w:r>
    </w:p>
    <w:p w14:paraId="1B731443">
      <w:pPr>
        <w:pStyle w:val="5"/>
      </w:pPr>
      <w:r>
        <w:t>题目18</w:t>
      </w:r>
    </w:p>
    <w:p w14:paraId="40AE9D6C">
      <w:r>
        <w:t>根据《网络安全法》，网络运营者应当履行的安全保护义务不包括：</w:t>
      </w:r>
    </w:p>
    <w:p w14:paraId="4741DEB9">
      <w:r>
        <w:t>A. 制定内部安全管理制度和操作规程</w:t>
      </w:r>
    </w:p>
    <w:p w14:paraId="7980A49F">
      <w:r>
        <w:t>B. 对所有用户信息进行匿名化处理</w:t>
      </w:r>
    </w:p>
    <w:p w14:paraId="0DBEBA32">
      <w:r>
        <w:t>C. 定期进行网络安全检测和评估</w:t>
      </w:r>
    </w:p>
    <w:p w14:paraId="336BC12F">
      <w:r>
        <w:t>D. 采取数据分类和加密等措施</w:t>
      </w:r>
    </w:p>
    <w:p w14:paraId="332593DB">
      <w:r>
        <w:rPr>
          <w:b/>
        </w:rPr>
        <w:t>答案：B</w:t>
      </w:r>
    </w:p>
    <w:p w14:paraId="3B0559F4">
      <w:r>
        <w:rPr>
          <w:b/>
        </w:rPr>
        <w:t>解析</w:t>
      </w:r>
      <w:r>
        <w:t>：《网络安全法》要求网络运营者对个人信息进行保护，但未强制要求“所有用户信息匿名化”，仅需在收集使用时明示并取得同意，因此B选项错误。</w:t>
      </w:r>
    </w:p>
    <w:p w14:paraId="198EF743"/>
    <w:p w14:paraId="0F1BB241">
      <w:pPr>
        <w:pStyle w:val="5"/>
      </w:pPr>
      <w:r>
        <w:t>题目19</w:t>
      </w:r>
    </w:p>
    <w:p w14:paraId="32879BEB">
      <w:r>
        <w:t>信息安全管理体系（ISMS）的核心是：</w:t>
      </w:r>
    </w:p>
    <w:p w14:paraId="76F824DF">
      <w:r>
        <w:t>A. 通过PDCA循环持续改进安全水平</w:t>
      </w:r>
    </w:p>
    <w:p w14:paraId="1FB27118">
      <w:r>
        <w:t>B. 建立全面的技术防护体系</w:t>
      </w:r>
    </w:p>
    <w:p w14:paraId="2FA852BC">
      <w:r>
        <w:t>C. 实施最小特权原则</w:t>
      </w:r>
    </w:p>
    <w:p w14:paraId="12D6EA45">
      <w:r>
        <w:t>D. 定期进行渗透测试</w:t>
      </w:r>
    </w:p>
    <w:p w14:paraId="20E05CE9">
      <w:r>
        <w:rPr>
          <w:b/>
        </w:rPr>
        <w:t>答案：A</w:t>
      </w:r>
    </w:p>
    <w:p w14:paraId="6F4C1B32">
      <w:r>
        <w:rPr>
          <w:b/>
        </w:rPr>
        <w:t>解析</w:t>
      </w:r>
      <w:r>
        <w:t>：ISMS基于PDCA（计划-执行-检查-改进）循环，通过持续优化安全策略和控制措施提升安全水平，这是ISMS的核心方法论，因此A选项正确。</w:t>
      </w:r>
    </w:p>
    <w:p w14:paraId="5BBF3284"/>
    <w:p w14:paraId="4EDE02D7">
      <w:pPr>
        <w:pStyle w:val="4"/>
      </w:pPr>
      <w:r>
        <w:t>七、安全技术深度解析</w:t>
      </w:r>
    </w:p>
    <w:p w14:paraId="115ECF51">
      <w:pPr>
        <w:pStyle w:val="5"/>
      </w:pPr>
      <w:r>
        <w:t>题目20</w:t>
      </w:r>
    </w:p>
    <w:p w14:paraId="4B306AB2">
      <w:r>
        <w:t>以下哪种加密算法属于非对称加密？</w:t>
      </w:r>
    </w:p>
    <w:p w14:paraId="37D983D8">
      <w:r>
        <w:t>A. AES</w:t>
      </w:r>
    </w:p>
    <w:p w14:paraId="6DD0873C">
      <w:r>
        <w:t>B. DES</w:t>
      </w:r>
    </w:p>
    <w:p w14:paraId="61F54E0B">
      <w:r>
        <w:t>C. RSA</w:t>
      </w:r>
    </w:p>
    <w:p w14:paraId="2F963D4E">
      <w:r>
        <w:t>D. RC4</w:t>
      </w:r>
    </w:p>
    <w:p w14:paraId="72665B43">
      <w:r>
        <w:rPr>
          <w:b/>
        </w:rPr>
        <w:t>答案：C</w:t>
      </w:r>
    </w:p>
    <w:p w14:paraId="16F93AB5">
      <w:r>
        <w:rPr>
          <w:b/>
        </w:rPr>
        <w:t>解析</w:t>
      </w:r>
      <w:r>
        <w:t>：RSA是典型的非对称加密算法，基于大数分解难题，密钥长度通常为2048位或4096位；AES、DES、RC4均为对称加密算法，因此C选项正确。</w:t>
      </w:r>
    </w:p>
    <w:p w14:paraId="306ED634"/>
    <w:p w14:paraId="00406BD6">
      <w:pPr>
        <w:pStyle w:val="5"/>
      </w:pPr>
      <w:r>
        <w:t>题目21</w:t>
      </w:r>
    </w:p>
    <w:p w14:paraId="64141237">
      <w:r>
        <w:t>某企业遭遇勒索病毒攻击，导致核心业务系统文件被加密。最有效的应急响应措施是：</w:t>
      </w:r>
    </w:p>
    <w:p w14:paraId="7257CD32">
      <w:r>
        <w:t>A. 立即断开网络并部署杀毒软件</w:t>
      </w:r>
    </w:p>
    <w:p w14:paraId="3BFF754C">
      <w:r>
        <w:t>B. 使用离线备份恢复数据</w:t>
      </w:r>
    </w:p>
    <w:p w14:paraId="396B14F5">
      <w:r>
        <w:t>C. 支付赎金以快速恢复业务</w:t>
      </w:r>
    </w:p>
    <w:p w14:paraId="30B4952F">
      <w:r>
        <w:t>D. 重新安装操作系统并更新补丁</w:t>
      </w:r>
    </w:p>
    <w:p w14:paraId="06273CEB">
      <w:r>
        <w:rPr>
          <w:b/>
        </w:rPr>
        <w:t>答案：B</w:t>
      </w:r>
    </w:p>
    <w:p w14:paraId="2E6E72EE">
      <w:r>
        <w:rPr>
          <w:b/>
        </w:rPr>
        <w:t>解析</w:t>
      </w:r>
      <w:r>
        <w:t>：勒索病毒加密后，最直接有效的恢复方式是使用未被感染的离线备份数据。支付赎金存在法律风险且无法保证数据恢复，其他措施无法直接恢复加密文件，因此B选项正确。</w:t>
      </w:r>
    </w:p>
    <w:p w14:paraId="7E482047"/>
    <w:p w14:paraId="3E116715">
      <w:pPr>
        <w:pStyle w:val="4"/>
      </w:pPr>
      <w:r>
        <w:t>八、新增考点专项练习（2025年大纲）</w:t>
      </w:r>
    </w:p>
    <w:p w14:paraId="07F5103F">
      <w:pPr>
        <w:pStyle w:val="5"/>
      </w:pPr>
      <w:r>
        <w:t>AI防御模块</w:t>
      </w:r>
    </w:p>
    <w:p w14:paraId="5FE77A9A">
      <w:pPr>
        <w:pStyle w:val="6"/>
      </w:pPr>
      <w:r>
        <w:t>题目22</w:t>
      </w:r>
    </w:p>
    <w:p w14:paraId="2304CB33">
      <w:r>
        <w:t>某电商平台部署生成式AI客服后，发现其泄露用户订单信息。经排查无外部入侵，可能的风险根源是：</w:t>
      </w:r>
    </w:p>
    <w:p w14:paraId="10A2C292">
      <w:r>
        <w:t>A. 防火墙配置错误</w:t>
      </w:r>
    </w:p>
    <w:p w14:paraId="150F8A73">
      <w:r>
        <w:t>B. 训练数据包含未脱敏订单</w:t>
      </w:r>
    </w:p>
    <w:p w14:paraId="541C8B20">
      <w:r>
        <w:t>C. 客服账户权限过高</w:t>
      </w:r>
    </w:p>
    <w:p w14:paraId="00D7900E">
      <w:r>
        <w:t>D. SQL注入攻击</w:t>
      </w:r>
    </w:p>
    <w:p w14:paraId="54652E22">
      <w:r>
        <w:rPr>
          <w:b/>
        </w:rPr>
        <w:t>答案：B</w:t>
      </w:r>
    </w:p>
    <w:p w14:paraId="4D325A86">
      <w:r>
        <w:rPr>
          <w:b/>
        </w:rPr>
        <w:t>解析</w:t>
      </w:r>
      <w:r>
        <w:t>：AI系统数据层风险中，训练数据未脱敏会导致模型“记忆”敏感信息并在交互中泄露，属于典型AI内生风险，区别于传统安全问题，因此B选项正确。</w:t>
      </w:r>
    </w:p>
    <w:p w14:paraId="34C5B588"/>
    <w:p w14:paraId="6B2C4FC4">
      <w:pPr>
        <w:pStyle w:val="5"/>
      </w:pPr>
      <w:r>
        <w:t>区块链审计模块</w:t>
      </w:r>
    </w:p>
    <w:p w14:paraId="0EBE02D1">
      <w:pPr>
        <w:pStyle w:val="6"/>
      </w:pPr>
      <w:r>
        <w:t>题目23</w:t>
      </w:r>
    </w:p>
    <w:p w14:paraId="107EF5E0">
      <w:r>
        <w:t>在联盟链审计中，以下哪项属于特有安全隐患？</w:t>
      </w:r>
    </w:p>
    <w:p w14:paraId="4824B7AC">
      <w:r>
        <w:t>A. 51%算力攻击</w:t>
      </w:r>
    </w:p>
    <w:p w14:paraId="79577A01">
      <w:r>
        <w:t>B. 智能合约重入漏洞</w:t>
      </w:r>
    </w:p>
    <w:p w14:paraId="530AEF43">
      <w:r>
        <w:t>C. 节点准入未做身份核验</w:t>
      </w:r>
    </w:p>
    <w:p w14:paraId="55F5B5C5">
      <w:r>
        <w:t>D. 私钥丢失无法找回</w:t>
      </w:r>
    </w:p>
    <w:p w14:paraId="0DFB8E7C">
      <w:r>
        <w:rPr>
          <w:b/>
        </w:rPr>
        <w:t>答案：C</w:t>
      </w:r>
    </w:p>
    <w:p w14:paraId="70BED580">
      <w:r>
        <w:rPr>
          <w:b/>
        </w:rPr>
        <w:t>解析</w:t>
      </w:r>
      <w:r>
        <w:t>：联盟链采用“许可准入”机制，节点身份核验是核心安全控制点，公链无此要求，因此C选项属于联盟链特有风险。</w:t>
      </w:r>
    </w:p>
    <w:p w14:paraId="73D115A0"/>
    <w:p w14:paraId="2B366D93">
      <w:pPr>
        <w:pStyle w:val="4"/>
      </w:pPr>
      <w:r>
        <w:t>十、信息安全管理拓展</w:t>
      </w:r>
    </w:p>
    <w:p w14:paraId="7BD08727">
      <w:pPr>
        <w:pStyle w:val="5"/>
      </w:pPr>
      <w:r>
        <w:t>题目24</w:t>
      </w:r>
    </w:p>
    <w:p w14:paraId="6F05DCFE">
      <w:r>
        <w:t>以下哪项不属于信息安全管理体系（ISMS）的核心原则？</w:t>
      </w:r>
    </w:p>
    <w:p w14:paraId="3CC32669">
      <w:r>
        <w:t>A. 安全需求驱动设计</w:t>
      </w:r>
    </w:p>
    <w:p w14:paraId="7E12C32D">
      <w:r>
        <w:t>B. 最小特权原则</w:t>
      </w:r>
    </w:p>
    <w:p w14:paraId="39D7CF01">
      <w:r>
        <w:t>C. 单一故障点</w:t>
      </w:r>
    </w:p>
    <w:p w14:paraId="27D0F1EF">
      <w:r>
        <w:t>D. 纵深防御</w:t>
      </w:r>
    </w:p>
    <w:p w14:paraId="00CCC204">
      <w:r>
        <w:rPr>
          <w:b/>
        </w:rPr>
        <w:t>答案：C</w:t>
      </w:r>
    </w:p>
    <w:p w14:paraId="298661B5">
      <w:r>
        <w:rPr>
          <w:b/>
        </w:rPr>
        <w:t>解析</w:t>
      </w:r>
      <w:r>
        <w:t>：ISMS强调避免单一故障点，需通过冗余设计增强系统可靠性；其他选项均为核心原则。</w:t>
      </w:r>
    </w:p>
    <w:p w14:paraId="25313FDA"/>
    <w:p w14:paraId="26112BF2">
      <w:pPr>
        <w:pStyle w:val="5"/>
      </w:pPr>
      <w:r>
        <w:t>题目25</w:t>
      </w:r>
    </w:p>
    <w:p w14:paraId="4DD1034A">
      <w:r>
        <w:t>在风险评估中，以下哪项不属于脆弱性识别的范畴？</w:t>
      </w:r>
    </w:p>
    <w:p w14:paraId="4E47484C">
      <w:r>
        <w:t>A. 系统未安装安全补丁</w:t>
      </w:r>
    </w:p>
    <w:p w14:paraId="37CA37B0">
      <w:r>
        <w:t>B. 员工安全意识薄弱</w:t>
      </w:r>
    </w:p>
    <w:p w14:paraId="2974DD16">
      <w:r>
        <w:t>C. 外部黑客攻击</w:t>
      </w:r>
    </w:p>
    <w:p w14:paraId="798A87B3">
      <w:r>
        <w:t>D. 防火墙配置错误</w:t>
      </w:r>
    </w:p>
    <w:p w14:paraId="4BB17C66">
      <w:r>
        <w:rPr>
          <w:b/>
        </w:rPr>
        <w:t>答案：C</w:t>
      </w:r>
    </w:p>
    <w:p w14:paraId="75BEBF4E">
      <w:r>
        <w:rPr>
          <w:b/>
        </w:rPr>
        <w:t>解析</w:t>
      </w:r>
      <w:r>
        <w:t>：外部黑客攻击属于威胁，而非脆弱性；脆弱性是系统自身存在的弱点。</w:t>
      </w:r>
    </w:p>
    <w:p w14:paraId="5D67E573"/>
    <w:p w14:paraId="2331BF72">
      <w:pPr>
        <w:pStyle w:val="5"/>
      </w:pPr>
      <w:r>
        <w:t>题目26</w:t>
      </w:r>
    </w:p>
    <w:p w14:paraId="083F7A26">
      <w:r>
        <w:t>根据GB/T 22239-2019《网络安全等级保护基本要求》，第三级信息系统的“安全管理中心”要求不包括：</w:t>
      </w:r>
    </w:p>
    <w:p w14:paraId="6569D333">
      <w:r>
        <w:t>A. 安全管理功能集中实现</w:t>
      </w:r>
    </w:p>
    <w:p w14:paraId="4AE67FFD">
      <w:r>
        <w:t>B. 审计日志应保存至少6个月</w:t>
      </w:r>
    </w:p>
    <w:p w14:paraId="309A7AA7">
      <w:r>
        <w:t>C. 应能对异常行为进行自动告警</w:t>
      </w:r>
    </w:p>
    <w:p w14:paraId="085243DA">
      <w:r>
        <w:t>D. 需采用量子加密技术保障通信</w:t>
      </w:r>
    </w:p>
    <w:p w14:paraId="02B5CE11">
      <w:r>
        <w:rPr>
          <w:b/>
        </w:rPr>
        <w:t>答案：D</w:t>
      </w:r>
    </w:p>
    <w:p w14:paraId="2F9C088D">
      <w:r>
        <w:rPr>
          <w:b/>
        </w:rPr>
        <w:t>解析</w:t>
      </w:r>
      <w:r>
        <w:t>：三级等保未强制要求量子加密，主要通过传统加密技术保障通信安全。</w:t>
      </w:r>
    </w:p>
    <w:p w14:paraId="63F7C6C9"/>
    <w:p w14:paraId="0C18613D">
      <w:pPr>
        <w:pStyle w:val="5"/>
      </w:pPr>
      <w:r>
        <w:t>题目27</w:t>
      </w:r>
    </w:p>
    <w:p w14:paraId="08F43AB1">
      <w:r>
        <w:t>某企业计划实施灾难恢复计划，其RTO（恢复时间目标）为4小时，RPO（恢复点目标）为1小时，这意味着：</w:t>
      </w:r>
    </w:p>
    <w:p w14:paraId="7A6D472F">
      <w:r>
        <w:t>A. 系统中断后4小时内必须恢复，且数据丢失不超过1小时</w:t>
      </w:r>
    </w:p>
    <w:p w14:paraId="40584ED8">
      <w:r>
        <w:t>B. 系统中断后1小时内必须恢复，且数据丢失不超过4小时</w:t>
      </w:r>
    </w:p>
    <w:p w14:paraId="65349EAE">
      <w:r>
        <w:t>C. 系统中断后4小时内必须恢复，且数据丢失不超过4小时</w:t>
      </w:r>
    </w:p>
    <w:p w14:paraId="1B2398DE">
      <w:r>
        <w:t>D. 系统中断后1小时内必须恢复，且数据丢失不超过1小时</w:t>
      </w:r>
    </w:p>
    <w:p w14:paraId="1A3A8274">
      <w:r>
        <w:rPr>
          <w:b/>
        </w:rPr>
        <w:t>答案：A</w:t>
      </w:r>
    </w:p>
    <w:p w14:paraId="6837AF35">
      <w:r>
        <w:rPr>
          <w:b/>
        </w:rPr>
        <w:t>解析</w:t>
      </w:r>
      <w:r>
        <w:t>：RTO指恢复服务的时间，RPO指数据可容忍丢失的最大时长。</w:t>
      </w:r>
    </w:p>
    <w:p w14:paraId="0A845E3B"/>
    <w:p w14:paraId="0E982D44">
      <w:pPr>
        <w:pStyle w:val="5"/>
      </w:pPr>
      <w:r>
        <w:t>题目28</w:t>
      </w:r>
    </w:p>
    <w:p w14:paraId="4737759A">
      <w:r>
        <w:t>以下哪项是《数据安全法》中规定的核心数据处理者义务？</w:t>
      </w:r>
    </w:p>
    <w:p w14:paraId="3DECF0E8">
      <w:r>
        <w:t>A. 所有数据必须本地化存储</w:t>
      </w:r>
    </w:p>
    <w:p w14:paraId="148596B8">
      <w:r>
        <w:t>B. 定期开展数据安全风险评估</w:t>
      </w:r>
    </w:p>
    <w:p w14:paraId="4A3A60F6">
      <w:r>
        <w:t>C. 对用户数据进行匿名化处理</w:t>
      </w:r>
    </w:p>
    <w:p w14:paraId="6B0DC194">
      <w:r>
        <w:t>D. 公开数据处理流程</w:t>
      </w:r>
    </w:p>
    <w:p w14:paraId="52B9CCD0">
      <w:r>
        <w:rPr>
          <w:b/>
        </w:rPr>
        <w:t>答案：B</w:t>
      </w:r>
    </w:p>
    <w:p w14:paraId="69DF2D4F">
      <w:r>
        <w:rPr>
          <w:b/>
        </w:rPr>
        <w:t>解析</w:t>
      </w:r>
      <w:r>
        <w:t>：《数据安全法》要求核心数据处理者定期进行风险评估并上报结果。</w:t>
      </w:r>
    </w:p>
    <w:p w14:paraId="1FA455AC"/>
    <w:p w14:paraId="32D6D318">
      <w:pPr>
        <w:pStyle w:val="4"/>
      </w:pPr>
      <w:r>
        <w:t>十一、网络安全技术深化</w:t>
      </w:r>
    </w:p>
    <w:p w14:paraId="59E3834E">
      <w:pPr>
        <w:pStyle w:val="5"/>
      </w:pPr>
      <w:r>
        <w:t>题目29</w:t>
      </w:r>
    </w:p>
    <w:p w14:paraId="2DED9463">
      <w:r>
        <w:t>以下关于入侵防御系统（IPS）的描述，错误的是：</w:t>
      </w:r>
    </w:p>
    <w:p w14:paraId="300FFA89">
      <w:r>
        <w:t>A. 可实时阻断异常流量</w:t>
      </w:r>
    </w:p>
    <w:p w14:paraId="2D96AF7A">
      <w:r>
        <w:t>B. 可能成为网络单点故障点</w:t>
      </w:r>
    </w:p>
    <w:p w14:paraId="271C16B9">
      <w:r>
        <w:t>C. 工作在网络层，无法检测应用层攻击</w:t>
      </w:r>
    </w:p>
    <w:p w14:paraId="43CB3B84">
      <w:r>
        <w:t>D. 需与防火墙协同工作以提升防护效果</w:t>
      </w:r>
    </w:p>
    <w:p w14:paraId="5EFBE2A9">
      <w:r>
        <w:rPr>
          <w:b/>
        </w:rPr>
        <w:t>答案：C</w:t>
      </w:r>
    </w:p>
    <w:p w14:paraId="6A02262C">
      <w:r>
        <w:rPr>
          <w:b/>
        </w:rPr>
        <w:t>解析</w:t>
      </w:r>
      <w:r>
        <w:t>：IPS可检测应用层攻击（如SQL注入、XSS），部分高级IPS具备应用层深度检测能力。</w:t>
      </w:r>
    </w:p>
    <w:p w14:paraId="741514C4"/>
    <w:p w14:paraId="76ACC322">
      <w:pPr>
        <w:pStyle w:val="5"/>
      </w:pPr>
      <w:r>
        <w:t>题目30</w:t>
      </w:r>
    </w:p>
    <w:p w14:paraId="6EDB48AF">
      <w:r>
        <w:t>在无线安全中，WPA3相比WPA2的主要改进是：</w:t>
      </w:r>
    </w:p>
    <w:p w14:paraId="52EF66BC">
      <w:r>
        <w:t>A. 采用TKIP加密算法</w:t>
      </w:r>
    </w:p>
    <w:p w14:paraId="74EA4854">
      <w:r>
        <w:t>B. 支持SAE（同时认证加密）</w:t>
      </w:r>
    </w:p>
    <w:p w14:paraId="42B5ECA2">
      <w:r>
        <w:t>C. 降低对硬件性能的要求</w:t>
      </w:r>
    </w:p>
    <w:p w14:paraId="3F6F5C61">
      <w:r>
        <w:t>D. 仅支持2.4GHz频段</w:t>
      </w:r>
    </w:p>
    <w:p w14:paraId="2C49FEDD">
      <w:r>
        <w:rPr>
          <w:b/>
        </w:rPr>
        <w:t>答案：B</w:t>
      </w:r>
    </w:p>
    <w:p w14:paraId="57483E8C">
      <w:r>
        <w:rPr>
          <w:b/>
        </w:rPr>
        <w:t>解析</w:t>
      </w:r>
      <w:r>
        <w:t>：WPA3引入SAE机制，增强密钥协商安全性，防御暴力破解。</w:t>
      </w:r>
    </w:p>
    <w:p w14:paraId="6346B212"/>
    <w:p w14:paraId="7F811329">
      <w:pPr>
        <w:pStyle w:val="5"/>
      </w:pPr>
      <w:r>
        <w:t>题目31</w:t>
      </w:r>
    </w:p>
    <w:p w14:paraId="1EF6D60B">
      <w:r>
        <w:t>以下哪种攻击利用了TCP三次握手的缺陷？</w:t>
      </w:r>
    </w:p>
    <w:p w14:paraId="3E0A3246">
      <w:r>
        <w:t>A. SYN Flood</w:t>
      </w:r>
    </w:p>
    <w:p w14:paraId="5EF8671D">
      <w:r>
        <w:t>B. SQL注入</w:t>
      </w:r>
    </w:p>
    <w:p w14:paraId="59C28915">
      <w:r>
        <w:t>C. XSS</w:t>
      </w:r>
    </w:p>
    <w:p w14:paraId="44A79CA3">
      <w:r>
        <w:t>D. ARP欺骗</w:t>
      </w:r>
    </w:p>
    <w:p w14:paraId="4ACD3178">
      <w:r>
        <w:rPr>
          <w:b/>
        </w:rPr>
        <w:t>答案：A</w:t>
      </w:r>
    </w:p>
    <w:p w14:paraId="26ADC2CC">
      <w:r>
        <w:rPr>
          <w:b/>
        </w:rPr>
        <w:t>解析</w:t>
      </w:r>
      <w:r>
        <w:t>：SYN Flood通过发送大量半连接请求耗尽服务器资源，利用TCP握手缺陷。</w:t>
      </w:r>
    </w:p>
    <w:p w14:paraId="31772F2A"/>
    <w:p w14:paraId="2BE23056">
      <w:pPr>
        <w:pStyle w:val="5"/>
      </w:pPr>
      <w:r>
        <w:t>题目32</w:t>
      </w:r>
    </w:p>
    <w:p w14:paraId="0A7D060A">
      <w:r>
        <w:t>某公司部署了Web应用防火墙（WAF），但仍遭SQL注入攻击，可能的原因是：</w:t>
      </w:r>
    </w:p>
    <w:p w14:paraId="35FEF853">
      <w:r>
        <w:t>A. WAF未开启实时监控</w:t>
      </w:r>
    </w:p>
    <w:p w14:paraId="47661C10">
      <w:r>
        <w:t>B. 攻击 payload 绕过了WAF规则</w:t>
      </w:r>
    </w:p>
    <w:p w14:paraId="6235418E">
      <w:r>
        <w:t>C. 服务器未安装杀毒软件</w:t>
      </w:r>
    </w:p>
    <w:p w14:paraId="27DEB053">
      <w:r>
        <w:t>D. 数据库未使用加密存储</w:t>
      </w:r>
    </w:p>
    <w:p w14:paraId="20120539">
      <w:r>
        <w:rPr>
          <w:b/>
        </w:rPr>
        <w:t>答案：B</w:t>
      </w:r>
    </w:p>
    <w:p w14:paraId="100B69EA">
      <w:r>
        <w:rPr>
          <w:b/>
        </w:rPr>
        <w:t>解析</w:t>
      </w:r>
      <w:r>
        <w:t>：攻击者可能通过编码、变异等方式绕过WAF规则，如将空格替换为/**/。</w:t>
      </w:r>
    </w:p>
    <w:p w14:paraId="36EFFB58"/>
    <w:p w14:paraId="2F5C58D8">
      <w:pPr>
        <w:pStyle w:val="5"/>
      </w:pPr>
      <w:r>
        <w:t>题目33</w:t>
      </w:r>
    </w:p>
    <w:p w14:paraId="4026D2D8">
      <w:r>
        <w:t>以下哪项不属于VPN的核心功能？</w:t>
      </w:r>
    </w:p>
    <w:p w14:paraId="5112EA4A">
      <w:r>
        <w:t>A. 数据加密传输</w:t>
      </w:r>
    </w:p>
    <w:p w14:paraId="05FAF04D">
      <w:r>
        <w:t>B. 隐藏真实IP地址</w:t>
      </w:r>
    </w:p>
    <w:p w14:paraId="2A84B328">
      <w:r>
        <w:t>C. 加速网络访问</w:t>
      </w:r>
    </w:p>
    <w:p w14:paraId="79ABFC93">
      <w:r>
        <w:t>D. 跨越网络限制</w:t>
      </w:r>
    </w:p>
    <w:p w14:paraId="6FE910F4">
      <w:r>
        <w:rPr>
          <w:b/>
        </w:rPr>
        <w:t>答案：C</w:t>
      </w:r>
    </w:p>
    <w:p w14:paraId="74B5999D">
      <w:r>
        <w:rPr>
          <w:b/>
        </w:rPr>
        <w:t>解析</w:t>
      </w:r>
      <w:r>
        <w:t>：VPN主要提供加密、匿名和访问控制功能，通常不会加速网络访问。</w:t>
      </w:r>
    </w:p>
    <w:p w14:paraId="7ECDD314"/>
    <w:p w14:paraId="6073FB1C">
      <w:pPr>
        <w:pStyle w:val="4"/>
      </w:pPr>
      <w:r>
        <w:t>十二、安全工程与实践</w:t>
      </w:r>
    </w:p>
    <w:p w14:paraId="52CFA014">
      <w:pPr>
        <w:pStyle w:val="5"/>
      </w:pPr>
      <w:r>
        <w:t>题目34</w:t>
      </w:r>
    </w:p>
    <w:p w14:paraId="1FA01F61">
      <w:r>
        <w:t>在软件开发生命周期（SDLC）中，安全测试的最佳时机是：</w:t>
      </w:r>
    </w:p>
    <w:p w14:paraId="6EBDB6EC">
      <w:r>
        <w:t>A. 仅在上线前进行</w:t>
      </w:r>
    </w:p>
    <w:p w14:paraId="66EDFAFC">
      <w:r>
        <w:t>B. 贯穿整个开发过程</w:t>
      </w:r>
    </w:p>
    <w:p w14:paraId="4007BE43">
      <w:r>
        <w:t>C. 仅在编码阶段完成后</w:t>
      </w:r>
    </w:p>
    <w:p w14:paraId="2341AFA1">
      <w:r>
        <w:t>D. 无需专门测试，依赖防火墙防护</w:t>
      </w:r>
    </w:p>
    <w:p w14:paraId="099080A0">
      <w:r>
        <w:rPr>
          <w:b/>
        </w:rPr>
        <w:t>答案：B</w:t>
      </w:r>
    </w:p>
    <w:p w14:paraId="7D5036FC">
      <w:r>
        <w:rPr>
          <w:b/>
        </w:rPr>
        <w:t>解析</w:t>
      </w:r>
      <w:r>
        <w:t>：安全测试应在需求、设计、编码、部署各阶段持续进行，遵循“左移”原则。</w:t>
      </w:r>
    </w:p>
    <w:p w14:paraId="58129740"/>
    <w:p w14:paraId="2E456B71">
      <w:pPr>
        <w:pStyle w:val="5"/>
      </w:pPr>
      <w:r>
        <w:t>题目35</w:t>
      </w:r>
    </w:p>
    <w:p w14:paraId="2C50735B">
      <w:r>
        <w:t>以下哪项属于安全开发生命周期（SDL）的核心活动？</w:t>
      </w:r>
    </w:p>
    <w:p w14:paraId="5C44BBF3">
      <w:r>
        <w:t>A. 代码混淆</w:t>
      </w:r>
    </w:p>
    <w:p w14:paraId="1CD9A13E">
      <w:r>
        <w:t>B. 渗透测试</w:t>
      </w:r>
    </w:p>
    <w:p w14:paraId="51FBC3F5">
      <w:r>
        <w:t>C. 安全需求分析</w:t>
      </w:r>
    </w:p>
    <w:p w14:paraId="630A2684">
      <w:r>
        <w:t>D. 漏洞赏金计划</w:t>
      </w:r>
    </w:p>
    <w:p w14:paraId="09E2759A">
      <w:r>
        <w:rPr>
          <w:b/>
        </w:rPr>
        <w:t>答案：C</w:t>
      </w:r>
    </w:p>
    <w:p w14:paraId="1A4188FC">
      <w:r>
        <w:rPr>
          <w:b/>
        </w:rPr>
        <w:t>解析</w:t>
      </w:r>
      <w:r>
        <w:t>：SDL强调在设计阶段明确安全需求，其他选项为辅助措施。</w:t>
      </w:r>
    </w:p>
    <w:p w14:paraId="55F22977"/>
    <w:p w14:paraId="5EEF79DA">
      <w:pPr>
        <w:pStyle w:val="5"/>
      </w:pPr>
      <w:r>
        <w:t>题目36</w:t>
      </w:r>
    </w:p>
    <w:p w14:paraId="1A07C15D">
      <w:r>
        <w:t>某企业开发一款金融APP，以下哪项安全措施优先级最高？</w:t>
      </w:r>
    </w:p>
    <w:p w14:paraId="066B222B">
      <w:r>
        <w:t>A. 界面美观设计</w:t>
      </w:r>
    </w:p>
    <w:p w14:paraId="08553A27">
      <w:r>
        <w:t>B. 多因素认证</w:t>
      </w:r>
    </w:p>
    <w:p w14:paraId="72856547">
      <w:r>
        <w:t>C. 广告推送功能</w:t>
      </w:r>
    </w:p>
    <w:p w14:paraId="301B1413">
      <w:r>
        <w:t>D. 社交分享集成</w:t>
      </w:r>
    </w:p>
    <w:p w14:paraId="11224F7B">
      <w:r>
        <w:rPr>
          <w:b/>
        </w:rPr>
        <w:t>答案：B</w:t>
      </w:r>
    </w:p>
    <w:p w14:paraId="56D3A59A">
      <w:r>
        <w:rPr>
          <w:b/>
        </w:rPr>
        <w:t>解析</w:t>
      </w:r>
      <w:r>
        <w:t>：金融APP需优先保障用户身份认证安全，多因素认证是核心措施。</w:t>
      </w:r>
    </w:p>
    <w:p w14:paraId="10D338F3"/>
    <w:p w14:paraId="7985ED47">
      <w:pPr>
        <w:pStyle w:val="5"/>
      </w:pPr>
      <w:r>
        <w:t>题目37</w:t>
      </w:r>
    </w:p>
    <w:p w14:paraId="6FCC2832">
      <w:r>
        <w:t>以下哪项不属于安全基线的范畴？</w:t>
      </w:r>
    </w:p>
    <w:p w14:paraId="3B33A4B6">
      <w:r>
        <w:t>A. 操作系统补丁级别</w:t>
      </w:r>
    </w:p>
    <w:p w14:paraId="392FE9BB">
      <w:r>
        <w:t>B. 密码复杂度要求</w:t>
      </w:r>
    </w:p>
    <w:p w14:paraId="7FA3708E">
      <w:r>
        <w:t>C. 员工绩效考核</w:t>
      </w:r>
    </w:p>
    <w:p w14:paraId="47DA85D6">
      <w:r>
        <w:t>D. 日志审计策略</w:t>
      </w:r>
    </w:p>
    <w:p w14:paraId="019E026B">
      <w:r>
        <w:rPr>
          <w:b/>
        </w:rPr>
        <w:t>答案：C</w:t>
      </w:r>
    </w:p>
    <w:p w14:paraId="077FBBAE">
      <w:r>
        <w:rPr>
          <w:b/>
        </w:rPr>
        <w:t>解析</w:t>
      </w:r>
      <w:r>
        <w:t>：安全基线是系统最小安全配置，不涉及员工绩效。</w:t>
      </w:r>
    </w:p>
    <w:p w14:paraId="71A2FE25"/>
    <w:p w14:paraId="28900705">
      <w:pPr>
        <w:pStyle w:val="5"/>
      </w:pPr>
      <w:r>
        <w:t>题目38</w:t>
      </w:r>
    </w:p>
    <w:p w14:paraId="5039C213">
      <w:r>
        <w:t>在灾难恢复策略中，“热备”方案的特点是：</w:t>
      </w:r>
    </w:p>
    <w:p w14:paraId="18169175">
      <w:r>
        <w:t>A. 备份数据与主数据实时同步</w:t>
      </w:r>
    </w:p>
    <w:p w14:paraId="588F25EE">
      <w:r>
        <w:t>B. 恢复时间较长</w:t>
      </w:r>
    </w:p>
    <w:p w14:paraId="6B2CF35E">
      <w:r>
        <w:t>C. 成本最低</w:t>
      </w:r>
    </w:p>
    <w:p w14:paraId="61E1C590">
      <w:r>
        <w:t>D. 仅适用于非核心业务</w:t>
      </w:r>
    </w:p>
    <w:p w14:paraId="278A503A">
      <w:r>
        <w:rPr>
          <w:b/>
        </w:rPr>
        <w:t>答案：A</w:t>
      </w:r>
    </w:p>
    <w:p w14:paraId="432FB11B">
      <w:r>
        <w:rPr>
          <w:b/>
        </w:rPr>
        <w:t>解析</w:t>
      </w:r>
      <w:r>
        <w:t>：热备通过实时同步实现快速恢复，适用于核心业务，成本较高。</w:t>
      </w:r>
    </w:p>
    <w:p w14:paraId="605B9900"/>
    <w:p w14:paraId="72DF37E2">
      <w:pPr>
        <w:pStyle w:val="4"/>
      </w:pPr>
      <w:r>
        <w:t>十三、法律法规与合规</w:t>
      </w:r>
    </w:p>
    <w:p w14:paraId="2E4BE496">
      <w:pPr>
        <w:pStyle w:val="5"/>
      </w:pPr>
      <w:r>
        <w:t>题目39</w:t>
      </w:r>
    </w:p>
    <w:p w14:paraId="6721055B">
      <w:r>
        <w:t>《网络安全法》规定，关键信息基础设施运营者应当多久进行一次网络安全检测和评估？</w:t>
      </w:r>
    </w:p>
    <w:p w14:paraId="00A7420C">
      <w:r>
        <w:t>A. 每季度</w:t>
      </w:r>
    </w:p>
    <w:p w14:paraId="611CCDC9">
      <w:r>
        <w:t>B. 每半年</w:t>
      </w:r>
    </w:p>
    <w:p w14:paraId="6F1BA202">
      <w:r>
        <w:t>C. 每年</w:t>
      </w:r>
    </w:p>
    <w:p w14:paraId="5AE0ECAC">
      <w:r>
        <w:t>D. 每两年</w:t>
      </w:r>
    </w:p>
    <w:p w14:paraId="07FB4537">
      <w:r>
        <w:rPr>
          <w:b/>
        </w:rPr>
        <w:t>答案：C</w:t>
      </w:r>
    </w:p>
    <w:p w14:paraId="4E40ECE5">
      <w:r>
        <w:rPr>
          <w:b/>
        </w:rPr>
        <w:t>解析</w:t>
      </w:r>
      <w:r>
        <w:t>：《网络安全法》第三十八条要求关键信息基础设施运营者每年进行安全检测和评估。</w:t>
      </w:r>
    </w:p>
    <w:p w14:paraId="2267B7E0"/>
    <w:p w14:paraId="5FCB9E10">
      <w:pPr>
        <w:pStyle w:val="5"/>
      </w:pPr>
      <w:r>
        <w:t>题目40</w:t>
      </w:r>
    </w:p>
    <w:p w14:paraId="259A4EA5">
      <w:r>
        <w:t>以下哪项不属于《个人信息保护法》规定的个人信息处理规则？</w:t>
      </w:r>
    </w:p>
    <w:p w14:paraId="70006780">
      <w:r>
        <w:t>A. 收集个人信息需明示目的</w:t>
      </w:r>
    </w:p>
    <w:p w14:paraId="0368E16C">
      <w:r>
        <w:t>B. 无需用户同意即可共享数据</w:t>
      </w:r>
    </w:p>
    <w:p w14:paraId="120B8BF4">
      <w:r>
        <w:t>C. 遵循最小必要原则</w:t>
      </w:r>
    </w:p>
    <w:p w14:paraId="03A984A6">
      <w:r>
        <w:t>D. 确保数据准确性</w:t>
      </w:r>
    </w:p>
    <w:p w14:paraId="3AA2611E">
      <w:r>
        <w:rPr>
          <w:b/>
        </w:rPr>
        <w:t>答案：B</w:t>
      </w:r>
    </w:p>
    <w:p w14:paraId="16EA9357">
      <w:r>
        <w:rPr>
          <w:b/>
        </w:rPr>
        <w:t>解析</w:t>
      </w:r>
      <w:r>
        <w:t>：共享个人信息需获得用户单独同意，除非法律另有规定。</w:t>
      </w:r>
    </w:p>
    <w:p w14:paraId="45AC99C8"/>
    <w:p w14:paraId="4F14062B">
      <w:pPr>
        <w:pStyle w:val="5"/>
      </w:pPr>
      <w:r>
        <w:t>题目41</w:t>
      </w:r>
    </w:p>
    <w:p w14:paraId="7E39C760">
      <w:r>
        <w:t>根据《数据安全法》，以下哪项数据不属于国家核心数据？</w:t>
      </w:r>
    </w:p>
    <w:p w14:paraId="24328F89">
      <w:r>
        <w:t>A. 国民经济数据</w:t>
      </w:r>
    </w:p>
    <w:p w14:paraId="7F27025B">
      <w:r>
        <w:t>B. 军事数据</w:t>
      </w:r>
    </w:p>
    <w:p w14:paraId="5D92BC96">
      <w:r>
        <w:t>C. 个人健康数据</w:t>
      </w:r>
    </w:p>
    <w:p w14:paraId="4F92D7D0">
      <w:r>
        <w:t>D. 国家安全数据</w:t>
      </w:r>
    </w:p>
    <w:p w14:paraId="53C02513">
      <w:r>
        <w:rPr>
          <w:b/>
        </w:rPr>
        <w:t>答案：C</w:t>
      </w:r>
    </w:p>
    <w:p w14:paraId="6868E96A">
      <w:r>
        <w:rPr>
          <w:b/>
        </w:rPr>
        <w:t>解析</w:t>
      </w:r>
      <w:r>
        <w:t>：国家核心数据包括国家安全、国民经济、军事等领域数据，个人健康数据属于重要数据。</w:t>
      </w:r>
    </w:p>
    <w:p w14:paraId="258B41B1"/>
    <w:p w14:paraId="1E9964DF">
      <w:pPr>
        <w:pStyle w:val="5"/>
      </w:pPr>
      <w:r>
        <w:t>题目42</w:t>
      </w:r>
    </w:p>
    <w:p w14:paraId="63641286">
      <w:r>
        <w:t>某企业向境外提供个人信息，需满足的条件不包括：</w:t>
      </w:r>
    </w:p>
    <w:p w14:paraId="4FF788CB">
      <w:r>
        <w:t>A. 通过国家网信部门安全评估</w:t>
      </w:r>
    </w:p>
    <w:p w14:paraId="3EB2E530">
      <w:r>
        <w:t>B. 确保境外接收方技术能力优于境内</w:t>
      </w:r>
    </w:p>
    <w:p w14:paraId="1F4936E2">
      <w:r>
        <w:t>C. 与境外接收方签订安全协议</w:t>
      </w:r>
    </w:p>
    <w:p w14:paraId="1B2217F6">
      <w:r>
        <w:t>D. 取得个人单独同意</w:t>
      </w:r>
    </w:p>
    <w:p w14:paraId="4AB38F06">
      <w:r>
        <w:rPr>
          <w:b/>
        </w:rPr>
        <w:t>答案：B</w:t>
      </w:r>
    </w:p>
    <w:p w14:paraId="5FB96B5C">
      <w:r>
        <w:rPr>
          <w:b/>
        </w:rPr>
        <w:t>解析</w:t>
      </w:r>
      <w:r>
        <w:t>：《个人信息保护法》未要求境外接收方技术能力优于境内，只需满足安全要求。</w:t>
      </w:r>
    </w:p>
    <w:p w14:paraId="0EE39ADB"/>
    <w:p w14:paraId="24C32B0E">
      <w:pPr>
        <w:pStyle w:val="5"/>
      </w:pPr>
      <w:r>
        <w:t>题目43</w:t>
      </w:r>
    </w:p>
    <w:p w14:paraId="68D89747">
      <w:r>
        <w:t>《生成式人工智能服务管理暂行办法》要求提供生成式AI服务的企业需落实的安全措施不包括：</w:t>
      </w:r>
    </w:p>
    <w:p w14:paraId="0419B7D8">
      <w:r>
        <w:t>A. 内容审核机制</w:t>
      </w:r>
    </w:p>
    <w:p w14:paraId="467F66FF">
      <w:r>
        <w:t>B. 算法透明度公开</w:t>
      </w:r>
    </w:p>
    <w:p w14:paraId="190E6EF2">
      <w:r>
        <w:t>C. 训练数据合法性审核</w:t>
      </w:r>
    </w:p>
    <w:p w14:paraId="32E5CC0B">
      <w:r>
        <w:t>D. 可验证关闭机制</w:t>
      </w:r>
    </w:p>
    <w:p w14:paraId="0C350998">
      <w:r>
        <w:rPr>
          <w:b/>
        </w:rPr>
        <w:t>答案：B</w:t>
      </w:r>
    </w:p>
    <w:p w14:paraId="08022DF2">
      <w:r>
        <w:rPr>
          <w:b/>
        </w:rPr>
        <w:t>解析</w:t>
      </w:r>
      <w:r>
        <w:t>：暂行办法未强制要求公开算法透明度，强调内容安全和数据合规。</w:t>
      </w:r>
    </w:p>
    <w:p w14:paraId="51E43381"/>
    <w:p w14:paraId="12D5FCE0">
      <w:pPr>
        <w:pStyle w:val="4"/>
      </w:pPr>
      <w:r>
        <w:t>十四、AI防御与区块链审计（2025新增）</w:t>
      </w:r>
    </w:p>
    <w:p w14:paraId="645E5997">
      <w:pPr>
        <w:pStyle w:val="5"/>
      </w:pPr>
      <w:r>
        <w:t>题目44</w:t>
      </w:r>
    </w:p>
    <w:p w14:paraId="7B976AC5">
      <w:r>
        <w:t>生成式AI模型在训练过程中可能面临的内生风险是：</w:t>
      </w:r>
    </w:p>
    <w:p w14:paraId="1A3E161A">
      <w:r>
        <w:t>A. 模型投毒</w:t>
      </w:r>
    </w:p>
    <w:p w14:paraId="37693B85">
      <w:r>
        <w:t>B. DDoS攻击</w:t>
      </w:r>
    </w:p>
    <w:p w14:paraId="13637E9D">
      <w:r>
        <w:t>C. SQL注入</w:t>
      </w:r>
    </w:p>
    <w:p w14:paraId="6553B39D">
      <w:r>
        <w:t>D. ARP欺骗</w:t>
      </w:r>
    </w:p>
    <w:p w14:paraId="3DB6DB3C">
      <w:r>
        <w:rPr>
          <w:b/>
        </w:rPr>
        <w:t>答案：A</w:t>
      </w:r>
    </w:p>
    <w:p w14:paraId="56268BAA">
      <w:r>
        <w:rPr>
          <w:b/>
        </w:rPr>
        <w:t>解析</w:t>
      </w:r>
      <w:r>
        <w:t>：模型投毒是AI特有风险，通过污染训练数据影响模型输出。</w:t>
      </w:r>
    </w:p>
    <w:p w14:paraId="4E30DAD3"/>
    <w:p w14:paraId="1206B23E">
      <w:pPr>
        <w:pStyle w:val="5"/>
      </w:pPr>
      <w:r>
        <w:t>题目45</w:t>
      </w:r>
    </w:p>
    <w:p w14:paraId="03C60221">
      <w:r>
        <w:t>以下哪项是智能合约审计的核心关注点？</w:t>
      </w:r>
    </w:p>
    <w:p w14:paraId="69BE0DC2">
      <w:r>
        <w:t>A. 界面美观度</w:t>
      </w:r>
    </w:p>
    <w:p w14:paraId="44D1D7EF">
      <w:r>
        <w:t>B. 逻辑漏洞（如重入攻击）</w:t>
      </w:r>
    </w:p>
    <w:p w14:paraId="4B1F8CDE">
      <w:r>
        <w:t>C. 区块链节点数量</w:t>
      </w:r>
    </w:p>
    <w:p w14:paraId="3C818225">
      <w:r>
        <w:t>D. 代币价格波动</w:t>
      </w:r>
    </w:p>
    <w:p w14:paraId="602CE25C">
      <w:r>
        <w:rPr>
          <w:b/>
        </w:rPr>
        <w:t>答案：B</w:t>
      </w:r>
    </w:p>
    <w:p w14:paraId="6E495AFC">
      <w:r>
        <w:rPr>
          <w:b/>
        </w:rPr>
        <w:t>解析</w:t>
      </w:r>
      <w:r>
        <w:t>：智能合约审计重点检测逻辑漏洞，如重入攻击、整数溢出等。</w:t>
      </w:r>
    </w:p>
    <w:p w14:paraId="1B8315D4"/>
    <w:p w14:paraId="4964D04D">
      <w:pPr>
        <w:pStyle w:val="5"/>
      </w:pPr>
      <w:r>
        <w:t>题目46</w:t>
      </w:r>
    </w:p>
    <w:p w14:paraId="319C027B">
      <w:r>
        <w:t>在AI安全治理中，以下哪项不属于《生成式人工智能服务管理暂行办法》的要求？</w:t>
      </w:r>
    </w:p>
    <w:p w14:paraId="0E3B5C1B">
      <w:r>
        <w:t>A. 生成内容需标注来源</w:t>
      </w:r>
    </w:p>
    <w:p w14:paraId="34B6008C">
      <w:r>
        <w:t>B. 提供用户申诉渠道</w:t>
      </w:r>
    </w:p>
    <w:p w14:paraId="1118FA07">
      <w:r>
        <w:t>C. 公开训练数据来源</w:t>
      </w:r>
    </w:p>
    <w:p w14:paraId="55D0F95B">
      <w:r>
        <w:t>D. 具备内容过滤机制</w:t>
      </w:r>
    </w:p>
    <w:p w14:paraId="63A85AE5">
      <w:r>
        <w:rPr>
          <w:b/>
        </w:rPr>
        <w:t>答案：C</w:t>
      </w:r>
    </w:p>
    <w:p w14:paraId="25134BFA">
      <w:r>
        <w:rPr>
          <w:b/>
        </w:rPr>
        <w:t>解析</w:t>
      </w:r>
      <w:r>
        <w:t>：暂行办法未要求公开训练数据来源，仅需审核数据合法性。</w:t>
      </w:r>
    </w:p>
    <w:p w14:paraId="31197732"/>
    <w:p w14:paraId="7DCC5CB8">
      <w:pPr>
        <w:pStyle w:val="5"/>
      </w:pPr>
      <w:r>
        <w:t>题目47</w:t>
      </w:r>
    </w:p>
    <w:p w14:paraId="3FB8F92D">
      <w:r>
        <w:t>联盟链与公链相比，其安全特性是：</w:t>
      </w:r>
    </w:p>
    <w:p w14:paraId="47A283E8">
      <w:r>
        <w:t>A. 完全去中心化</w:t>
      </w:r>
    </w:p>
    <w:p w14:paraId="61CCD6D0">
      <w:r>
        <w:t>B. 节点准入需审核</w:t>
      </w:r>
    </w:p>
    <w:p w14:paraId="057702EF">
      <w:r>
        <w:t>C. 匿名性更高</w:t>
      </w:r>
    </w:p>
    <w:p w14:paraId="31CDF67D">
      <w:r>
        <w:t>D. 无需共识机制</w:t>
      </w:r>
    </w:p>
    <w:p w14:paraId="2ACE90EF">
      <w:r>
        <w:rPr>
          <w:b/>
        </w:rPr>
        <w:t>答案：B</w:t>
      </w:r>
    </w:p>
    <w:p w14:paraId="37E9BA05">
      <w:r>
        <w:rPr>
          <w:b/>
        </w:rPr>
        <w:t>解析</w:t>
      </w:r>
      <w:r>
        <w:t>：联盟链采用许可准入机制，节点需通过身份核验，中心化程度高于公链。</w:t>
      </w:r>
    </w:p>
    <w:p w14:paraId="3D9C5775"/>
    <w:p w14:paraId="1210AD8B">
      <w:pPr>
        <w:pStyle w:val="5"/>
      </w:pPr>
      <w:r>
        <w:t>题目48</w:t>
      </w:r>
    </w:p>
    <w:p w14:paraId="36351B57">
      <w:r>
        <w:t>对抗性样本攻击的主要目的是：</w:t>
      </w:r>
    </w:p>
    <w:p w14:paraId="6B308215">
      <w:r>
        <w:t>A. 使AI模型输出错误结果</w:t>
      </w:r>
    </w:p>
    <w:p w14:paraId="0DB7EC57">
      <w:r>
        <w:t>B. 窃取训练数据</w:t>
      </w:r>
    </w:p>
    <w:p w14:paraId="40ED9045">
      <w:r>
        <w:t>C. 耗尽模型算力</w:t>
      </w:r>
    </w:p>
    <w:p w14:paraId="6ADEC5E3">
      <w:r>
        <w:t>D. 篡改区块链数据</w:t>
      </w:r>
    </w:p>
    <w:p w14:paraId="48D6E108">
      <w:r>
        <w:rPr>
          <w:b/>
        </w:rPr>
        <w:t>答案：A</w:t>
      </w:r>
    </w:p>
    <w:p w14:paraId="68FFF666">
      <w:r>
        <w:rPr>
          <w:b/>
        </w:rPr>
        <w:t>解析</w:t>
      </w:r>
      <w:r>
        <w:t>：对抗性样本通过微小扰动使模型分类错误，如将“猫”识别为“狗”。</w:t>
      </w:r>
    </w:p>
    <w:p w14:paraId="0554F4A9"/>
    <w:p w14:paraId="242DD1F2">
      <w:pPr>
        <w:pStyle w:val="4"/>
      </w:pPr>
      <w:r>
        <w:t>十五、安全评估与测试</w:t>
      </w:r>
    </w:p>
    <w:p w14:paraId="60460607">
      <w:pPr>
        <w:pStyle w:val="5"/>
      </w:pPr>
      <w:r>
        <w:t>题目49</w:t>
      </w:r>
    </w:p>
    <w:p w14:paraId="450A7957">
      <w:r>
        <w:t>以下哪项不属于渗透测试的阶段？</w:t>
      </w:r>
    </w:p>
    <w:p w14:paraId="33E06060">
      <w:r>
        <w:t>A. 信息收集</w:t>
      </w:r>
    </w:p>
    <w:p w14:paraId="427B5104">
      <w:r>
        <w:t>B. 漏洞利用</w:t>
      </w:r>
    </w:p>
    <w:p w14:paraId="67849AE3">
      <w:r>
        <w:t>C. 社会工程学攻击</w:t>
      </w:r>
    </w:p>
    <w:p w14:paraId="10CA36F3">
      <w:r>
        <w:t>D. 数据销毁</w:t>
      </w:r>
    </w:p>
    <w:p w14:paraId="24333CBD">
      <w:r>
        <w:rPr>
          <w:b/>
        </w:rPr>
        <w:t>答案：D</w:t>
      </w:r>
    </w:p>
    <w:p w14:paraId="40D336B0">
      <w:r>
        <w:rPr>
          <w:b/>
        </w:rPr>
        <w:t>解析</w:t>
      </w:r>
      <w:r>
        <w:t>：渗透测试包括信息收集、扫描、利用、报告等阶段，数据销毁不属于测试流程。</w:t>
      </w:r>
    </w:p>
    <w:p w14:paraId="44133AB9"/>
    <w:p w14:paraId="29088120">
      <w:pPr>
        <w:pStyle w:val="5"/>
      </w:pPr>
      <w:r>
        <w:t>题目50</w:t>
      </w:r>
    </w:p>
    <w:p w14:paraId="3A62258D">
      <w:r>
        <w:t>在漏洞扫描中，误报产生的主要原因是：</w:t>
      </w:r>
    </w:p>
    <w:p w14:paraId="5D842E05">
      <w:r>
        <w:t>A. 扫描工具版本过低</w:t>
      </w:r>
    </w:p>
    <w:p w14:paraId="431CB73D">
      <w:r>
        <w:t>B. 目标系统未联网</w:t>
      </w:r>
    </w:p>
    <w:p w14:paraId="5D942B53">
      <w:r>
        <w:t>C. 扫描规则过于严格</w:t>
      </w:r>
    </w:p>
    <w:p w14:paraId="40121493">
      <w:r>
        <w:t>D. 未使用管理员权限扫描</w:t>
      </w:r>
    </w:p>
    <w:p w14:paraId="0DFD2952">
      <w:r>
        <w:rPr>
          <w:b/>
        </w:rPr>
        <w:t>答案：C</w:t>
      </w:r>
    </w:p>
    <w:p w14:paraId="3748CE8C">
      <w:r>
        <w:rPr>
          <w:b/>
        </w:rPr>
        <w:t>解析</w:t>
      </w:r>
      <w:r>
        <w:t>：过于严格的规则可能将正常配置识别为漏洞，导致误报。</w:t>
      </w:r>
    </w:p>
    <w:p w14:paraId="0217CEB5"/>
    <w:p w14:paraId="08B05ADF">
      <w:pPr>
        <w:pStyle w:val="5"/>
      </w:pPr>
      <w:r>
        <w:t>题目51</w:t>
      </w:r>
    </w:p>
    <w:p w14:paraId="40DCD60C">
      <w:r>
        <w:t>安全评估报告的核心内容不包括：</w:t>
      </w:r>
    </w:p>
    <w:p w14:paraId="190E3392">
      <w:r>
        <w:t>A. 漏洞详情及风险等级</w:t>
      </w:r>
    </w:p>
    <w:p w14:paraId="2410D451">
      <w:r>
        <w:t>B. 整改建议</w:t>
      </w:r>
    </w:p>
    <w:p w14:paraId="798D1353">
      <w:r>
        <w:t>C. 企业财务数据</w:t>
      </w:r>
    </w:p>
    <w:p w14:paraId="7E959716">
      <w:r>
        <w:t>D. 测试范围与方法</w:t>
      </w:r>
    </w:p>
    <w:p w14:paraId="1DB20DCB">
      <w:r>
        <w:rPr>
          <w:b/>
        </w:rPr>
        <w:t>答案：C</w:t>
      </w:r>
    </w:p>
    <w:p w14:paraId="31381E77">
      <w:r>
        <w:rPr>
          <w:b/>
        </w:rPr>
        <w:t>解析</w:t>
      </w:r>
      <w:r>
        <w:t>：安全评估报告聚焦安全问题，不涉及企业财务数据。</w:t>
      </w:r>
    </w:p>
    <w:p w14:paraId="4202DB5D"/>
    <w:p w14:paraId="556963A8">
      <w:pPr>
        <w:pStyle w:val="5"/>
      </w:pPr>
      <w:r>
        <w:t>题目52</w:t>
      </w:r>
    </w:p>
    <w:p w14:paraId="76DD562A">
      <w:r>
        <w:t>以下哪种测试方法属于“白盒测试”？</w:t>
      </w:r>
    </w:p>
    <w:p w14:paraId="3E46B375">
      <w:r>
        <w:t>A. 对系统功能进行黑盒验证</w:t>
      </w:r>
    </w:p>
    <w:p w14:paraId="5D732441">
      <w:r>
        <w:t>B. 代码审计</w:t>
      </w:r>
    </w:p>
    <w:p w14:paraId="0A2AA74E">
      <w:r>
        <w:t>C. 社会工程学测试</w:t>
      </w:r>
    </w:p>
    <w:p w14:paraId="32739BBC">
      <w:r>
        <w:t>D. 网络端口扫描</w:t>
      </w:r>
    </w:p>
    <w:p w14:paraId="53353A86">
      <w:r>
        <w:rPr>
          <w:b/>
        </w:rPr>
        <w:t>答案：B</w:t>
      </w:r>
    </w:p>
    <w:p w14:paraId="509D8BB4">
      <w:r>
        <w:rPr>
          <w:b/>
        </w:rPr>
        <w:t>解析</w:t>
      </w:r>
      <w:r>
        <w:t>：白盒测试需了解系统内部结构，如代码审计；其他选项为黑盒测试。</w:t>
      </w:r>
    </w:p>
    <w:p w14:paraId="28707519"/>
    <w:p w14:paraId="756BC081">
      <w:pPr>
        <w:pStyle w:val="5"/>
      </w:pPr>
      <w:r>
        <w:t>题目53</w:t>
      </w:r>
    </w:p>
    <w:p w14:paraId="17A2ED3B">
      <w:r>
        <w:t>某企业进行安全评估后，发现高风险漏洞5个，中风险10个，低风险20个，应优先处理：</w:t>
      </w:r>
    </w:p>
    <w:p w14:paraId="7A040264">
      <w:r>
        <w:t>A. 低风险漏洞，数量最多</w:t>
      </w:r>
    </w:p>
    <w:p w14:paraId="5EE93F00">
      <w:r>
        <w:t>B. 中风险漏洞，影响适中</w:t>
      </w:r>
    </w:p>
    <w:p w14:paraId="4787FAF3">
      <w:r>
        <w:t>C. 高风险漏洞，潜在危害大</w:t>
      </w:r>
    </w:p>
    <w:p w14:paraId="0BC10BB0">
      <w:r>
        <w:t>D. 随机处理，无优先级</w:t>
      </w:r>
    </w:p>
    <w:p w14:paraId="0C33970C">
      <w:r>
        <w:rPr>
          <w:b/>
        </w:rPr>
        <w:t>答案：C</w:t>
      </w:r>
    </w:p>
    <w:p w14:paraId="39675B42">
      <w:r>
        <w:rPr>
          <w:b/>
        </w:rPr>
        <w:t>解析</w:t>
      </w:r>
      <w:r>
        <w:t>：风险处理应优先解决高风险漏洞，降低潜在损失。</w:t>
      </w:r>
    </w:p>
    <w:p w14:paraId="40AAEA77"/>
    <w:p w14:paraId="255BAB07">
      <w:pPr>
        <w:pStyle w:val="4"/>
      </w:pPr>
      <w:r>
        <w:t>十六、物理与环境安全</w:t>
      </w:r>
    </w:p>
    <w:p w14:paraId="68B880A2">
      <w:pPr>
        <w:pStyle w:val="5"/>
      </w:pPr>
      <w:r>
        <w:t>题目54</w:t>
      </w:r>
    </w:p>
    <w:p w14:paraId="20A27D67">
      <w:r>
        <w:t>数据中心选址不应考虑的因素是：</w:t>
      </w:r>
    </w:p>
    <w:p w14:paraId="341060AA">
      <w:r>
        <w:t>A. 远离自然灾害高发区</w:t>
      </w:r>
    </w:p>
    <w:p w14:paraId="3DA0FE8A">
      <w:r>
        <w:t>B. 交通便利</w:t>
      </w:r>
    </w:p>
    <w:p w14:paraId="4458E592">
      <w:r>
        <w:t>C. 一楼或地下室</w:t>
      </w:r>
    </w:p>
    <w:p w14:paraId="20B31A4C">
      <w:r>
        <w:t>D. 电力供应稳定</w:t>
      </w:r>
    </w:p>
    <w:p w14:paraId="26B27FDC">
      <w:r>
        <w:rPr>
          <w:b/>
        </w:rPr>
        <w:t>答案：C</w:t>
      </w:r>
    </w:p>
    <w:p w14:paraId="174292A3">
      <w:r>
        <w:rPr>
          <w:b/>
        </w:rPr>
        <w:t>解析</w:t>
      </w:r>
      <w:r>
        <w:t>：数据中心应避免一楼（洪水风险）和地下室（湿度问题），优先选择中层楼层。</w:t>
      </w:r>
    </w:p>
    <w:p w14:paraId="7CF8FDA9"/>
    <w:p w14:paraId="06BC2222">
      <w:pPr>
        <w:pStyle w:val="5"/>
      </w:pPr>
      <w:r>
        <w:t>题目55</w:t>
      </w:r>
    </w:p>
    <w:p w14:paraId="260E18EE">
      <w:r>
        <w:t>以下哪项不属于物理安全控制措施？</w:t>
      </w:r>
    </w:p>
    <w:p w14:paraId="55F2D074">
      <w:r>
        <w:t>A. 门禁系统</w:t>
      </w:r>
    </w:p>
    <w:p w14:paraId="72C78E25">
      <w:r>
        <w:t>B. 监控摄像头</w:t>
      </w:r>
    </w:p>
    <w:p w14:paraId="7978964C">
      <w:r>
        <w:t>C. 防火墙</w:t>
      </w:r>
    </w:p>
    <w:p w14:paraId="59BC3F7D">
      <w:r>
        <w:t>D. 生物识别</w:t>
      </w:r>
    </w:p>
    <w:p w14:paraId="70DEE31C">
      <w:r>
        <w:rPr>
          <w:b/>
        </w:rPr>
        <w:t>答案：C</w:t>
      </w:r>
    </w:p>
    <w:p w14:paraId="149A7E23">
      <w:r>
        <w:rPr>
          <w:b/>
        </w:rPr>
        <w:t>解析</w:t>
      </w:r>
      <w:r>
        <w:t>：防火墙属于逻辑安全控制，其他选项为物理安全措施。</w:t>
      </w:r>
    </w:p>
    <w:p w14:paraId="77238C86"/>
    <w:p w14:paraId="0B3195F2">
      <w:pPr>
        <w:pStyle w:val="5"/>
      </w:pPr>
      <w:r>
        <w:t>题目56</w:t>
      </w:r>
    </w:p>
    <w:p w14:paraId="05405B65">
      <w:r>
        <w:t>在机房安全管理中，以下哪项措施可防止未授权人员进入？</w:t>
      </w:r>
    </w:p>
    <w:p w14:paraId="7C489680">
      <w:r>
        <w:t>A. 部署IDS</w:t>
      </w:r>
    </w:p>
    <w:p w14:paraId="55E0AECE">
      <w:r>
        <w:t>B. 实施双因素认证</w:t>
      </w:r>
    </w:p>
    <w:p w14:paraId="30C99894">
      <w:r>
        <w:t>C. 数据加密</w:t>
      </w:r>
    </w:p>
    <w:p w14:paraId="4D0CA5DF">
      <w:r>
        <w:t>D. 定期备份</w:t>
      </w:r>
    </w:p>
    <w:p w14:paraId="24D2BB29">
      <w:r>
        <w:rPr>
          <w:b/>
        </w:rPr>
        <w:t>答案：B</w:t>
      </w:r>
    </w:p>
    <w:p w14:paraId="102ED18B">
      <w:r>
        <w:rPr>
          <w:b/>
        </w:rPr>
        <w:t>解析</w:t>
      </w:r>
      <w:r>
        <w:t>：双因素认证可增强物理访问控制，如门禁卡+指纹。</w:t>
      </w:r>
    </w:p>
    <w:p w14:paraId="1EE380D8"/>
    <w:p w14:paraId="2435AF4D">
      <w:pPr>
        <w:pStyle w:val="5"/>
      </w:pPr>
      <w:r>
        <w:t>题目57</w:t>
      </w:r>
    </w:p>
    <w:p w14:paraId="38CD34E7">
      <w:r>
        <w:t>以下哪项是机房火灾的主要原因？</w:t>
      </w:r>
    </w:p>
    <w:p w14:paraId="23027A00">
      <w:r>
        <w:t>A. 温度过低</w:t>
      </w:r>
    </w:p>
    <w:p w14:paraId="1D9AD202">
      <w:r>
        <w:t>B. 静电积累</w:t>
      </w:r>
    </w:p>
    <w:p w14:paraId="38A9D832">
      <w:r>
        <w:t>C. 湿度超标</w:t>
      </w:r>
    </w:p>
    <w:p w14:paraId="04B62528">
      <w:r>
        <w:t>D. 线路老化</w:t>
      </w:r>
    </w:p>
    <w:p w14:paraId="2EBC6247">
      <w:r>
        <w:rPr>
          <w:b/>
        </w:rPr>
        <w:t>答案：D</w:t>
      </w:r>
    </w:p>
    <w:p w14:paraId="5E1FB72C">
      <w:r>
        <w:rPr>
          <w:b/>
        </w:rPr>
        <w:t>解析</w:t>
      </w:r>
      <w:r>
        <w:t>：线路老化易引发短路火灾，其他因素可能导致设备故障但非火灾主因。</w:t>
      </w:r>
    </w:p>
    <w:p w14:paraId="6A9BDBA7"/>
    <w:p w14:paraId="3A946403">
      <w:pPr>
        <w:pStyle w:val="5"/>
      </w:pPr>
      <w:r>
        <w:t>题目58</w:t>
      </w:r>
    </w:p>
    <w:p w14:paraId="46F7E657">
      <w:r>
        <w:t>物理安全与逻辑安全的关系是：</w:t>
      </w:r>
    </w:p>
    <w:p w14:paraId="4CD24BD2">
      <w:r>
        <w:t>A. 相互独立，无需协同</w:t>
      </w:r>
    </w:p>
    <w:p w14:paraId="05964DEC">
      <w:r>
        <w:t>B. 物理安全是逻辑安全的基础</w:t>
      </w:r>
    </w:p>
    <w:p w14:paraId="2386FEC4">
      <w:r>
        <w:t>C. 逻辑安全优先于物理安全</w:t>
      </w:r>
    </w:p>
    <w:p w14:paraId="556E348B">
      <w:r>
        <w:t>D. 物理安全可替代逻辑安全</w:t>
      </w:r>
    </w:p>
    <w:p w14:paraId="53AD708F">
      <w:r>
        <w:rPr>
          <w:b/>
        </w:rPr>
        <w:t>答案：B</w:t>
      </w:r>
    </w:p>
    <w:p w14:paraId="3795F1CD">
      <w:r>
        <w:rPr>
          <w:b/>
        </w:rPr>
        <w:t>解析</w:t>
      </w:r>
      <w:r>
        <w:t>：物理安全是逻辑安全的前提，如服务器被物理接触可能导致数据泄露。</w:t>
      </w:r>
    </w:p>
    <w:p w14:paraId="64199049"/>
    <w:p w14:paraId="4A67D0D8">
      <w:pPr>
        <w:pStyle w:val="4"/>
      </w:pPr>
      <w:r>
        <w:t>十七、安全运营与响应</w:t>
      </w:r>
    </w:p>
    <w:p w14:paraId="79771703">
      <w:pPr>
        <w:pStyle w:val="5"/>
      </w:pPr>
      <w:r>
        <w:t>题目59</w:t>
      </w:r>
    </w:p>
    <w:p w14:paraId="270AC251">
      <w:r>
        <w:t>以下哪项不属于安全事件的特征？</w:t>
      </w:r>
    </w:p>
    <w:p w14:paraId="226E2A80">
      <w:r>
        <w:t>A. 突发性</w:t>
      </w:r>
    </w:p>
    <w:p w14:paraId="53224488">
      <w:r>
        <w:t>B. 破坏性</w:t>
      </w:r>
    </w:p>
    <w:p w14:paraId="7C696FA0">
      <w:r>
        <w:t>C. 可预测性</w:t>
      </w:r>
    </w:p>
    <w:p w14:paraId="004FF313">
      <w:r>
        <w:t>D. 蔓延性</w:t>
      </w:r>
    </w:p>
    <w:p w14:paraId="20DB9858">
      <w:r>
        <w:rPr>
          <w:b/>
        </w:rPr>
        <w:t>答案：C</w:t>
      </w:r>
    </w:p>
    <w:p w14:paraId="1B86E87C">
      <w:r>
        <w:rPr>
          <w:b/>
        </w:rPr>
        <w:t>解析</w:t>
      </w:r>
      <w:r>
        <w:t>：安全事件具有突发性、破坏性和蔓延性，难以完全预测。</w:t>
      </w:r>
    </w:p>
    <w:p w14:paraId="000C3DC6"/>
    <w:p w14:paraId="2B8618B1">
      <w:pPr>
        <w:pStyle w:val="5"/>
      </w:pPr>
      <w:r>
        <w:t>题目60</w:t>
      </w:r>
    </w:p>
    <w:p w14:paraId="054B5BE2">
      <w:r>
        <w:t>在应急响应中，以下哪项是首要任务？</w:t>
      </w:r>
    </w:p>
    <w:p w14:paraId="36420AEA">
      <w:r>
        <w:t>A. 消除攻击源</w:t>
      </w:r>
    </w:p>
    <w:p w14:paraId="7672B48B">
      <w:r>
        <w:t>B. 恢复业务系统</w:t>
      </w:r>
    </w:p>
    <w:p w14:paraId="33524E4B">
      <w:r>
        <w:t>C. 保护证据</w:t>
      </w:r>
    </w:p>
    <w:p w14:paraId="7D19BFA5">
      <w:r>
        <w:t>D. 通知管理层</w:t>
      </w:r>
    </w:p>
    <w:p w14:paraId="7319D015">
      <w:r>
        <w:rPr>
          <w:b/>
        </w:rPr>
        <w:t>答案：A</w:t>
      </w:r>
    </w:p>
    <w:p w14:paraId="4C3AE058">
      <w:r>
        <w:rPr>
          <w:b/>
        </w:rPr>
        <w:t>解析</w:t>
      </w:r>
      <w:r>
        <w:t>：应急响应第一步是隔离攻击源，防止事件扩大。</w:t>
      </w:r>
    </w:p>
    <w:p w14:paraId="145D3F34"/>
    <w:p w14:paraId="40AEBE69">
      <w:pPr>
        <w:pStyle w:val="5"/>
      </w:pPr>
      <w:r>
        <w:t>题目61</w:t>
      </w:r>
    </w:p>
    <w:p w14:paraId="2F4DFFF9">
      <w:r>
        <w:t>安全信息和事件管理（SIEM）系统的核心功能是：</w:t>
      </w:r>
    </w:p>
    <w:p w14:paraId="6AF74885">
      <w:r>
        <w:t>A. 自动修复漏洞</w:t>
      </w:r>
    </w:p>
    <w:p w14:paraId="377F4236">
      <w:r>
        <w:t>B. 日志聚合与分析</w:t>
      </w:r>
    </w:p>
    <w:p w14:paraId="0BE17ADB">
      <w:r>
        <w:t>C. 发起渗透测试</w:t>
      </w:r>
    </w:p>
    <w:p w14:paraId="50F0194A">
      <w:r>
        <w:t>D. 加密传输数据</w:t>
      </w:r>
    </w:p>
    <w:p w14:paraId="11A4081F">
      <w:r>
        <w:rPr>
          <w:b/>
        </w:rPr>
        <w:t>答案：B</w:t>
      </w:r>
    </w:p>
    <w:p w14:paraId="1738BD7B">
      <w:r>
        <w:rPr>
          <w:b/>
        </w:rPr>
        <w:t>解析</w:t>
      </w:r>
      <w:r>
        <w:t>：SIEM整合多源日志，通过关联分析识别安全事件。</w:t>
      </w:r>
    </w:p>
    <w:p w14:paraId="4D204ADC"/>
    <w:p w14:paraId="6B8B4573">
      <w:pPr>
        <w:pStyle w:val="5"/>
      </w:pPr>
      <w:r>
        <w:t>题目62</w:t>
      </w:r>
    </w:p>
    <w:p w14:paraId="710673FA">
      <w:r>
        <w:t>以下哪项不属于灾难恢复策略？</w:t>
      </w:r>
    </w:p>
    <w:p w14:paraId="6DD5E16C">
      <w:r>
        <w:t>A. 冷备</w:t>
      </w:r>
    </w:p>
    <w:p w14:paraId="68EE0BEF">
      <w:r>
        <w:t>B. 温备</w:t>
      </w:r>
    </w:p>
    <w:p w14:paraId="674790E5">
      <w:r>
        <w:t>C. 热备</w:t>
      </w:r>
    </w:p>
    <w:p w14:paraId="3DFD525D">
      <w:r>
        <w:t>D. 逻辑备</w:t>
      </w:r>
    </w:p>
    <w:p w14:paraId="30ECF296">
      <w:r>
        <w:rPr>
          <w:b/>
        </w:rPr>
        <w:t>答案：D</w:t>
      </w:r>
    </w:p>
    <w:p w14:paraId="0F87C90A">
      <w:r>
        <w:rPr>
          <w:b/>
        </w:rPr>
        <w:t>解析</w:t>
      </w:r>
      <w:r>
        <w:t>：灾难恢复策略包括冷备、温备、热备，逻辑备不属于此类范畴。</w:t>
      </w:r>
    </w:p>
    <w:p w14:paraId="254094C6"/>
    <w:p w14:paraId="21F89B00">
      <w:pPr>
        <w:pStyle w:val="5"/>
      </w:pPr>
      <w:r>
        <w:t>题目63</w:t>
      </w:r>
    </w:p>
    <w:p w14:paraId="561D8C63">
      <w:r>
        <w:t>某企业遭遇勒索病毒攻击，正确的应对措施是：</w:t>
      </w:r>
    </w:p>
    <w:p w14:paraId="38F10611">
      <w:r>
        <w:t>A. 立即支付赎金</w:t>
      </w:r>
    </w:p>
    <w:p w14:paraId="0A463F49">
      <w:r>
        <w:t>B. 断开感染主机网络</w:t>
      </w:r>
    </w:p>
    <w:p w14:paraId="4FC8D3D5">
      <w:r>
        <w:t>C. 重启服务器尝试恢复</w:t>
      </w:r>
    </w:p>
    <w:p w14:paraId="67DAB07D">
      <w:r>
        <w:t>D. 删除加密文件</w:t>
      </w:r>
    </w:p>
    <w:p w14:paraId="5906B920">
      <w:r>
        <w:rPr>
          <w:b/>
        </w:rPr>
        <w:t>答案：B</w:t>
      </w:r>
    </w:p>
    <w:p w14:paraId="51FA4A17">
      <w:r>
        <w:rPr>
          <w:b/>
        </w:rPr>
        <w:t>解析</w:t>
      </w:r>
      <w:r>
        <w:t>：首要措施是隔离感染主机，防止病毒扩散，再进行数据恢复。</w:t>
      </w:r>
    </w:p>
    <w:p w14:paraId="634E38A2"/>
    <w:p w14:paraId="68B0E098">
      <w:pPr>
        <w:pStyle w:val="4"/>
      </w:pPr>
      <w:r>
        <w:t>十八、法律法规与标准</w:t>
      </w:r>
    </w:p>
    <w:p w14:paraId="1A5611D5">
      <w:pPr>
        <w:pStyle w:val="5"/>
      </w:pPr>
      <w:r>
        <w:t>题目64</w:t>
      </w:r>
    </w:p>
    <w:p w14:paraId="23172278">
      <w:r>
        <w:t>《网络安全法》规定，网络运营者应当建立的制度不包括：</w:t>
      </w:r>
    </w:p>
    <w:p w14:paraId="6158E848">
      <w:r>
        <w:t>A. 网络安全管理制度</w:t>
      </w:r>
    </w:p>
    <w:p w14:paraId="7ABA03C8">
      <w:r>
        <w:t>B. 应急预案</w:t>
      </w:r>
    </w:p>
    <w:p w14:paraId="2861C95C">
      <w:r>
        <w:t>C. 员工绩效管理制度</w:t>
      </w:r>
    </w:p>
    <w:p w14:paraId="1A5D4289">
      <w:r>
        <w:t>D. 安全事件报告制度</w:t>
      </w:r>
    </w:p>
    <w:p w14:paraId="7AE8A5B8">
      <w:r>
        <w:rPr>
          <w:b/>
        </w:rPr>
        <w:t>答案：C</w:t>
      </w:r>
    </w:p>
    <w:p w14:paraId="7A9F901C">
      <w:r>
        <w:rPr>
          <w:b/>
        </w:rPr>
        <w:t>解析</w:t>
      </w:r>
      <w:r>
        <w:t>：《网络安全法》未要求建立员工绩效管理制度，其他选项为法定要求。</w:t>
      </w:r>
    </w:p>
    <w:p w14:paraId="196D1BFD"/>
    <w:p w14:paraId="3C0246B9">
      <w:pPr>
        <w:pStyle w:val="5"/>
      </w:pPr>
      <w:r>
        <w:t>题目65</w:t>
      </w:r>
    </w:p>
    <w:p w14:paraId="0A905D3B">
      <w:r>
        <w:t>ISO/IEC 27001的核心是：</w:t>
      </w:r>
    </w:p>
    <w:p w14:paraId="5F65253B">
      <w:r>
        <w:t>A. 信息安全管理体系认证</w:t>
      </w:r>
    </w:p>
    <w:p w14:paraId="79A4EF0B">
      <w:r>
        <w:t>B. 具体技术防护措施</w:t>
      </w:r>
    </w:p>
    <w:p w14:paraId="3AE6D4F7">
      <w:r>
        <w:t>C. 黑客攻防技术</w:t>
      </w:r>
    </w:p>
    <w:p w14:paraId="73E01A47">
      <w:r>
        <w:t>D. 数据加密标准</w:t>
      </w:r>
    </w:p>
    <w:p w14:paraId="388ADF10">
      <w:r>
        <w:rPr>
          <w:b/>
        </w:rPr>
        <w:t>答案：A</w:t>
      </w:r>
    </w:p>
    <w:p w14:paraId="7D098A38">
      <w:r>
        <w:rPr>
          <w:b/>
        </w:rPr>
        <w:t>解析</w:t>
      </w:r>
      <w:r>
        <w:t>：ISO/IEC 27001是信息安全管理体系的国际标准，关注体系建设。</w:t>
      </w:r>
    </w:p>
    <w:p w14:paraId="6A9E1EF7"/>
    <w:p w14:paraId="5738DBEE">
      <w:pPr>
        <w:pStyle w:val="5"/>
      </w:pPr>
      <w:r>
        <w:t>题目66</w:t>
      </w:r>
    </w:p>
    <w:p w14:paraId="220FFE57">
      <w:r>
        <w:t>以下哪项不属于我国网络安全等级保护制度的级别？</w:t>
      </w:r>
    </w:p>
    <w:p w14:paraId="6B157200">
      <w:r>
        <w:t>A. 第一级：用户自主保护级</w:t>
      </w:r>
    </w:p>
    <w:p w14:paraId="37F98B8D">
      <w:r>
        <w:t>B. 第二级：系统审计保护级</w:t>
      </w:r>
    </w:p>
    <w:p w14:paraId="3C243DD7">
      <w:r>
        <w:t>C. 第三级：安全标记保护级</w:t>
      </w:r>
    </w:p>
    <w:p w14:paraId="56AA67B0">
      <w:r>
        <w:t>D. 第五级：军事保护级</w:t>
      </w:r>
    </w:p>
    <w:p w14:paraId="37A3B4BA">
      <w:r>
        <w:rPr>
          <w:b/>
        </w:rPr>
        <w:t>答案：D</w:t>
      </w:r>
    </w:p>
    <w:p w14:paraId="487E10F0">
      <w:r>
        <w:rPr>
          <w:b/>
        </w:rPr>
        <w:t>解析</w:t>
      </w:r>
      <w:r>
        <w:t>：等保分为1-5级，第五级为“专控保护级”，非“军事保护级”。</w:t>
      </w:r>
    </w:p>
    <w:p w14:paraId="37F1535D"/>
    <w:p w14:paraId="6FDF3B26">
      <w:pPr>
        <w:pStyle w:val="5"/>
      </w:pPr>
      <w:r>
        <w:t>题目67</w:t>
      </w:r>
    </w:p>
    <w:p w14:paraId="2FE20B26">
      <w:r>
        <w:t>《关键信息基础设施安全保护条例》要求运营者履行的义务不包括：</w:t>
      </w:r>
    </w:p>
    <w:p w14:paraId="1791DB67">
      <w:r>
        <w:t>A. 安全监测和风险评估</w:t>
      </w:r>
    </w:p>
    <w:p w14:paraId="356335B1">
      <w:r>
        <w:t>B. 数据跨境传输审批</w:t>
      </w:r>
    </w:p>
    <w:p w14:paraId="7B07BD8B">
      <w:r>
        <w:t>C. 定期开展应急演练</w:t>
      </w:r>
    </w:p>
    <w:p w14:paraId="216296A7">
      <w:r>
        <w:t>D. 公开系统架构细节</w:t>
      </w:r>
    </w:p>
    <w:p w14:paraId="4281B4BF">
      <w:r>
        <w:rPr>
          <w:b/>
        </w:rPr>
        <w:t>答案：D</w:t>
      </w:r>
    </w:p>
    <w:p w14:paraId="7221DE90">
      <w:r>
        <w:rPr>
          <w:b/>
        </w:rPr>
        <w:t>解析</w:t>
      </w:r>
      <w:r>
        <w:t>：运营者无需公开系统架构，需保障关键信息基础设施安全。</w:t>
      </w:r>
    </w:p>
    <w:p w14:paraId="6F11CD9E"/>
    <w:p w14:paraId="7AC57C26">
      <w:pPr>
        <w:pStyle w:val="5"/>
      </w:pPr>
      <w:r>
        <w:t>题目68</w:t>
      </w:r>
    </w:p>
    <w:p w14:paraId="73078DF1">
      <w:r>
        <w:t>以下哪项是《密码法》规定的核心密码的适用范围？</w:t>
      </w:r>
    </w:p>
    <w:p w14:paraId="3E6D1AFF">
      <w:r>
        <w:t>A. 普通民用信息</w:t>
      </w:r>
    </w:p>
    <w:p w14:paraId="125EB2B9">
      <w:r>
        <w:t>B. 国家秘密信息</w:t>
      </w:r>
    </w:p>
    <w:p w14:paraId="2ADE2900">
      <w:r>
        <w:t>C. 企业商业秘密</w:t>
      </w:r>
    </w:p>
    <w:p w14:paraId="0A28665B">
      <w:r>
        <w:t>D. 个人隐私数据</w:t>
      </w:r>
    </w:p>
    <w:p w14:paraId="0DB6E0C3">
      <w:r>
        <w:rPr>
          <w:b/>
        </w:rPr>
        <w:t>答案：B</w:t>
      </w:r>
    </w:p>
    <w:p w14:paraId="0734E00B">
      <w:r>
        <w:rPr>
          <w:b/>
        </w:rPr>
        <w:t>解析</w:t>
      </w:r>
      <w:r>
        <w:t>：核心密码用于保护国家秘密信息，普通密码用于保护重要数据。</w:t>
      </w:r>
    </w:p>
    <w:p w14:paraId="3BA25443"/>
    <w:p w14:paraId="3434637F">
      <w:pPr>
        <w:pStyle w:val="4"/>
      </w:pPr>
      <w:r>
        <w:t>十九、新兴技术安全</w:t>
      </w:r>
    </w:p>
    <w:p w14:paraId="7D7B9AF6">
      <w:pPr>
        <w:pStyle w:val="5"/>
      </w:pPr>
      <w:r>
        <w:t>题目69</w:t>
      </w:r>
    </w:p>
    <w:p w14:paraId="155588E3">
      <w:r>
        <w:t>云计算环境下，以下哪项安全责任由云服务商承担？</w:t>
      </w:r>
    </w:p>
    <w:p w14:paraId="519E1834">
      <w:r>
        <w:t>A. 应用层安全</w:t>
      </w:r>
    </w:p>
    <w:p w14:paraId="0B4B4D16">
      <w:r>
        <w:t>B. 物理基础设施安全</w:t>
      </w:r>
    </w:p>
    <w:p w14:paraId="6D73CBD4">
      <w:r>
        <w:t>C. 数据内容安全</w:t>
      </w:r>
    </w:p>
    <w:p w14:paraId="13774A82">
      <w:r>
        <w:t>D. 访问控制策略</w:t>
      </w:r>
    </w:p>
    <w:p w14:paraId="16B6B651">
      <w:r>
        <w:rPr>
          <w:b/>
        </w:rPr>
        <w:t>答案：B</w:t>
      </w:r>
    </w:p>
    <w:p w14:paraId="63E3912D">
      <w:r>
        <w:rPr>
          <w:b/>
        </w:rPr>
        <w:t>解析</w:t>
      </w:r>
      <w:r>
        <w:t>：云服务商负责物理设施安全，用户负责应用和数据安全。</w:t>
      </w:r>
    </w:p>
    <w:p w14:paraId="783FB962"/>
    <w:p w14:paraId="5E36D1EA">
      <w:pPr>
        <w:pStyle w:val="5"/>
      </w:pPr>
      <w:r>
        <w:t>题目70</w:t>
      </w:r>
    </w:p>
    <w:p w14:paraId="2361545A">
      <w:r>
        <w:t>物联网设备的主要安全风险不包括：</w:t>
      </w:r>
    </w:p>
    <w:p w14:paraId="6676EEE4">
      <w:r>
        <w:t>A. 固件更新不及时</w:t>
      </w:r>
    </w:p>
    <w:p w14:paraId="0769E4B4">
      <w:r>
        <w:t>B. 弱口令</w:t>
      </w:r>
    </w:p>
    <w:p w14:paraId="20C4DA0E">
      <w:r>
        <w:t>C. 计算能力强</w:t>
      </w:r>
    </w:p>
    <w:p w14:paraId="574043C3">
      <w:r>
        <w:t>D. 缺乏安全设计</w:t>
      </w:r>
    </w:p>
    <w:p w14:paraId="785D5C18">
      <w:r>
        <w:rPr>
          <w:b/>
        </w:rPr>
        <w:t>答案：C</w:t>
      </w:r>
    </w:p>
    <w:p w14:paraId="2121EDBD">
      <w:r>
        <w:rPr>
          <w:b/>
        </w:rPr>
        <w:t>解析</w:t>
      </w:r>
      <w:r>
        <w:t>：物联网设备通常计算能力较弱，而非过强；其他选项均为常见风险。</w:t>
      </w:r>
    </w:p>
    <w:p w14:paraId="59C9B7AC"/>
    <w:p w14:paraId="7EC0BB84">
      <w:pPr>
        <w:pStyle w:val="5"/>
      </w:pPr>
      <w:r>
        <w:t>题目71</w:t>
      </w:r>
    </w:p>
    <w:p w14:paraId="7304615E">
      <w:r>
        <w:t>区块链技术的核心特点不包括：</w:t>
      </w:r>
    </w:p>
    <w:p w14:paraId="412F1132">
      <w:r>
        <w:t>A. 去中心化</w:t>
      </w:r>
    </w:p>
    <w:p w14:paraId="4235C7D2">
      <w:r>
        <w:t>B. 不可篡改</w:t>
      </w:r>
    </w:p>
    <w:p w14:paraId="1EA8971F">
      <w:r>
        <w:t>C. 匿名性</w:t>
      </w:r>
    </w:p>
    <w:p w14:paraId="14AC67CD">
      <w:r>
        <w:t>D. 高性能</w:t>
      </w:r>
    </w:p>
    <w:p w14:paraId="765058DC">
      <w:r>
        <w:rPr>
          <w:b/>
        </w:rPr>
        <w:t>答案：D</w:t>
      </w:r>
    </w:p>
    <w:p w14:paraId="5703B0B2">
      <w:r>
        <w:rPr>
          <w:b/>
        </w:rPr>
        <w:t>解析</w:t>
      </w:r>
      <w:r>
        <w:t>：区块链因共识机制限制，性能（如TPS）通常低于传统数据库。</w:t>
      </w:r>
    </w:p>
    <w:p w14:paraId="6740AC92"/>
    <w:p w14:paraId="268F5811">
      <w:pPr>
        <w:pStyle w:val="5"/>
      </w:pPr>
      <w:r>
        <w:t>题目72</w:t>
      </w:r>
    </w:p>
    <w:p w14:paraId="13BF6E9C">
      <w:r>
        <w:t>工业控制系统（ICS）的安全威胁主要来自：</w:t>
      </w:r>
    </w:p>
    <w:p w14:paraId="6173879F">
      <w:r>
        <w:t>A. 个人电脑病毒</w:t>
      </w:r>
    </w:p>
    <w:p w14:paraId="377BD3B9">
      <w:r>
        <w:t>B. 针对关键基础设施的攻击</w:t>
      </w:r>
    </w:p>
    <w:p w14:paraId="4B61BD65">
      <w:r>
        <w:t>C. 普通办公软件漏洞</w:t>
      </w:r>
    </w:p>
    <w:p w14:paraId="3F51BEB5">
      <w:r>
        <w:t>D. 员工上网行为</w:t>
      </w:r>
    </w:p>
    <w:p w14:paraId="71295A64">
      <w:r>
        <w:rPr>
          <w:b/>
        </w:rPr>
        <w:t>答案：B</w:t>
      </w:r>
    </w:p>
    <w:p w14:paraId="57E0200D">
      <w:r>
        <w:rPr>
          <w:b/>
        </w:rPr>
        <w:t>解析</w:t>
      </w:r>
      <w:r>
        <w:t>：ICS作为关键基础设施，面临定向攻击风险，如Stuxnet病毒。</w:t>
      </w:r>
    </w:p>
    <w:p w14:paraId="2AB501DC"/>
    <w:p w14:paraId="60D562DC">
      <w:pPr>
        <w:pStyle w:val="5"/>
      </w:pPr>
      <w:r>
        <w:t>题目73</w:t>
      </w:r>
    </w:p>
    <w:p w14:paraId="5CFD3B04">
      <w:r>
        <w:t>5G网络的安全挑战不包括：</w:t>
      </w:r>
    </w:p>
    <w:p w14:paraId="23B8D0D2">
      <w:r>
        <w:t>A. 网络切片隔离</w:t>
      </w:r>
    </w:p>
    <w:p w14:paraId="17A14808">
      <w:r>
        <w:t>B. 边缘计算节点安全</w:t>
      </w:r>
    </w:p>
    <w:p w14:paraId="510E5DB8">
      <w:r>
        <w:t>C. 海量设备接入</w:t>
      </w:r>
    </w:p>
    <w:p w14:paraId="3807DA99">
      <w:r>
        <w:t>D. 供应链安全</w:t>
      </w:r>
    </w:p>
    <w:p w14:paraId="4CF4F88A">
      <w:r>
        <w:rPr>
          <w:b/>
        </w:rPr>
        <w:t>答案：A</w:t>
      </w:r>
    </w:p>
    <w:p w14:paraId="505C9DE3">
      <w:r>
        <w:rPr>
          <w:b/>
        </w:rPr>
        <w:t>解析</w:t>
      </w:r>
      <w:r>
        <w:t>：网络切片隔离是安全措施，而非挑战；其他选项为5G安全风险。</w:t>
      </w:r>
    </w:p>
    <w:p w14:paraId="0123F6FE"/>
    <w:p w14:paraId="3EA132A4">
      <w:pPr>
        <w:pStyle w:val="4"/>
      </w:pPr>
      <w:r>
        <w:t>二十、安全意识与培训</w:t>
      </w:r>
    </w:p>
    <w:p w14:paraId="4E94E5D5">
      <w:pPr>
        <w:pStyle w:val="5"/>
      </w:pPr>
      <w:r>
        <w:t>题目74</w:t>
      </w:r>
    </w:p>
    <w:p w14:paraId="53A6AB66">
      <w:r>
        <w:t>以下哪项属于社会工程学攻击？</w:t>
      </w:r>
    </w:p>
    <w:p w14:paraId="74DC7E75">
      <w:r>
        <w:t>A. 暴力破解密码</w:t>
      </w:r>
    </w:p>
    <w:p w14:paraId="5264B27B">
      <w:r>
        <w:t>B. 发送钓鱼邮件</w:t>
      </w:r>
    </w:p>
    <w:p w14:paraId="552407C8">
      <w:r>
        <w:t>C. SQL注入</w:t>
      </w:r>
    </w:p>
    <w:p w14:paraId="4DB1E36B">
      <w:r>
        <w:t>D. 端口扫描</w:t>
      </w:r>
    </w:p>
    <w:p w14:paraId="46666187">
      <w:r>
        <w:rPr>
          <w:b/>
        </w:rPr>
        <w:t>答案：B</w:t>
      </w:r>
    </w:p>
    <w:p w14:paraId="6CF076A0">
      <w:r>
        <w:rPr>
          <w:b/>
        </w:rPr>
        <w:t>解析</w:t>
      </w:r>
      <w:r>
        <w:t>：钓鱼邮件通过欺骗用户获取信息，属于社会工程学攻击。</w:t>
      </w:r>
    </w:p>
    <w:p w14:paraId="7E3BF408"/>
    <w:p w14:paraId="56EAC4DF">
      <w:pPr>
        <w:pStyle w:val="5"/>
      </w:pPr>
      <w:r>
        <w:t>题目75</w:t>
      </w:r>
    </w:p>
    <w:p w14:paraId="64DE76C3">
      <w:r>
        <w:t>员工安全意识培训的重点不包括：</w:t>
      </w:r>
    </w:p>
    <w:p w14:paraId="5FFBBFED">
      <w:r>
        <w:t>A. 识别钓鱼邮件</w:t>
      </w:r>
    </w:p>
    <w:p w14:paraId="4BA14B27">
      <w:r>
        <w:t>B. 密码管理</w:t>
      </w:r>
    </w:p>
    <w:p w14:paraId="63DFAD71">
      <w:r>
        <w:t>C. 高级黑客技术</w:t>
      </w:r>
    </w:p>
    <w:p w14:paraId="76439847">
      <w:r>
        <w:t>D. 安全事件报告流程</w:t>
      </w:r>
    </w:p>
    <w:p w14:paraId="36BFAF7E">
      <w:r>
        <w:rPr>
          <w:b/>
        </w:rPr>
        <w:t>答案：C</w:t>
      </w:r>
    </w:p>
    <w:p w14:paraId="64927F11">
      <w:r>
        <w:rPr>
          <w:b/>
        </w:rPr>
        <w:t>解析</w:t>
      </w:r>
      <w:r>
        <w:t>：员工培训聚焦基础安全意识，无需掌握高级黑客技术。</w:t>
      </w:r>
    </w:p>
    <w:p w14:paraId="3E61A734"/>
    <w:p w14:paraId="581EF15E">
      <w:pPr>
        <w:pStyle w:val="5"/>
      </w:pPr>
      <w:r>
        <w:t>题目76</w:t>
      </w:r>
    </w:p>
    <w:p w14:paraId="6EBC3EF5">
      <w:r>
        <w:t>以下哪项是良好的密码管理习惯？</w:t>
      </w:r>
    </w:p>
    <w:p w14:paraId="669975F8">
      <w:r>
        <w:t>A. 所有账户使用相同密码</w:t>
      </w:r>
    </w:p>
    <w:p w14:paraId="16D53A1B">
      <w:r>
        <w:t>B. 密码包含字母、数字和特殊字符</w:t>
      </w:r>
    </w:p>
    <w:p w14:paraId="691F2718">
      <w:r>
        <w:t>C. 密码写在便签上贴于显示器</w:t>
      </w:r>
    </w:p>
    <w:p w14:paraId="0513FC1A">
      <w:r>
        <w:t>D. 长期不更换密码</w:t>
      </w:r>
    </w:p>
    <w:p w14:paraId="5EF7A993">
      <w:r>
        <w:rPr>
          <w:b/>
        </w:rPr>
        <w:t>答案：B</w:t>
      </w:r>
    </w:p>
    <w:p w14:paraId="25D81A73">
      <w:r>
        <w:rPr>
          <w:b/>
        </w:rPr>
        <w:t>解析</w:t>
      </w:r>
      <w:r>
        <w:t>：强密码应包含多种字符类型，长度至少12位，定期更换。</w:t>
      </w:r>
    </w:p>
    <w:p w14:paraId="4CAAFCF5"/>
    <w:p w14:paraId="1C718C45">
      <w:pPr>
        <w:pStyle w:val="5"/>
      </w:pPr>
      <w:r>
        <w:t>题目77</w:t>
      </w:r>
    </w:p>
    <w:p w14:paraId="07232345">
      <w:r>
        <w:t>某员工收到可疑邮件，正确的做法是：</w:t>
      </w:r>
    </w:p>
    <w:p w14:paraId="609AAD2B">
      <w:r>
        <w:t>A. 立即删除邮件</w:t>
      </w:r>
    </w:p>
    <w:p w14:paraId="75D311CF">
      <w:r>
        <w:t>B. 点击附件查看内容</w:t>
      </w:r>
    </w:p>
    <w:p w14:paraId="52BC316E">
      <w:r>
        <w:t>C. 报告安全团队</w:t>
      </w:r>
    </w:p>
    <w:p w14:paraId="526649AA">
      <w:r>
        <w:t>D. 转发给同事确认</w:t>
      </w:r>
    </w:p>
    <w:p w14:paraId="4328BA8F">
      <w:r>
        <w:rPr>
          <w:b/>
        </w:rPr>
        <w:t>答案：C</w:t>
      </w:r>
    </w:p>
    <w:p w14:paraId="6CDAACB9">
      <w:r>
        <w:rPr>
          <w:b/>
        </w:rPr>
        <w:t>解析</w:t>
      </w:r>
      <w:r>
        <w:t>：发现可疑邮件应报告安全团队，避免自行处理导致风险。</w:t>
      </w:r>
    </w:p>
    <w:p w14:paraId="6DA67A84"/>
    <w:p w14:paraId="6365123F">
      <w:pPr>
        <w:pStyle w:val="5"/>
      </w:pPr>
      <w:r>
        <w:t>题目78</w:t>
      </w:r>
    </w:p>
    <w:p w14:paraId="556CBDB4">
      <w:r>
        <w:t>安全意识培训的频率建议为：</w:t>
      </w:r>
    </w:p>
    <w:p w14:paraId="06085A9C">
      <w:r>
        <w:t>A. 每年一次</w:t>
      </w:r>
    </w:p>
    <w:p w14:paraId="022A7A57">
      <w:r>
        <w:t>B. 每季度一次</w:t>
      </w:r>
    </w:p>
    <w:p w14:paraId="4B47D7BC">
      <w:r>
        <w:t>C. 每月一次</w:t>
      </w:r>
    </w:p>
    <w:p w14:paraId="44C55697">
      <w:r>
        <w:t>D. 入职时一次即可</w:t>
      </w:r>
    </w:p>
    <w:p w14:paraId="41C39967">
      <w:r>
        <w:rPr>
          <w:b/>
        </w:rPr>
        <w:t>答案：B</w:t>
      </w:r>
    </w:p>
    <w:p w14:paraId="758464A5">
      <w:r>
        <w:rPr>
          <w:b/>
        </w:rPr>
        <w:t>解析</w:t>
      </w:r>
      <w:r>
        <w:t>：安全意识培训宜每季度进行一次，结合最新威胁案例更新内容。</w:t>
      </w:r>
    </w:p>
    <w:p w14:paraId="2588F6FE"/>
    <w:p w14:paraId="63383A82">
      <w:pPr>
        <w:pStyle w:val="4"/>
      </w:pPr>
      <w:r>
        <w:t>二十一、安全支撑技术</w:t>
      </w:r>
    </w:p>
    <w:p w14:paraId="0E441AE8">
      <w:pPr>
        <w:pStyle w:val="5"/>
      </w:pPr>
      <w:r>
        <w:t>题目79</w:t>
      </w:r>
    </w:p>
    <w:p w14:paraId="575FE182">
      <w:r>
        <w:t>以下哪项不属于PKI的组件？</w:t>
      </w:r>
    </w:p>
    <w:p w14:paraId="097CF85B">
      <w:r>
        <w:t>A. CA（证书颁发机构）</w:t>
      </w:r>
    </w:p>
    <w:p w14:paraId="6E22D4DD">
      <w:r>
        <w:t>B. RA（注册机构）</w:t>
      </w:r>
    </w:p>
    <w:p w14:paraId="6E7236DA">
      <w:r>
        <w:t>C. KDC（密钥分发中心）</w:t>
      </w:r>
    </w:p>
    <w:p w14:paraId="1A475AC7">
      <w:r>
        <w:t>D. CRL（证书吊销列表）</w:t>
      </w:r>
    </w:p>
    <w:p w14:paraId="7991274F">
      <w:r>
        <w:rPr>
          <w:b/>
        </w:rPr>
        <w:t>答案：C</w:t>
      </w:r>
    </w:p>
    <w:p w14:paraId="5E993D37">
      <w:r>
        <w:rPr>
          <w:b/>
        </w:rPr>
        <w:t>解析</w:t>
      </w:r>
      <w:r>
        <w:t>：KDC属于Kerberos协议组件，PKI包含CA、RA、CRL等。</w:t>
      </w:r>
    </w:p>
    <w:p w14:paraId="3B392DAD"/>
    <w:p w14:paraId="0A2FD628">
      <w:pPr>
        <w:pStyle w:val="5"/>
      </w:pPr>
      <w:r>
        <w:t>题目80</w:t>
      </w:r>
    </w:p>
    <w:p w14:paraId="74B2C355">
      <w:r>
        <w:t>数字签名的主要作用是：</w:t>
      </w:r>
    </w:p>
    <w:p w14:paraId="4E8FB108">
      <w:r>
        <w:t>A. 加密数据</w:t>
      </w:r>
    </w:p>
    <w:p w14:paraId="443FB2D2">
      <w:r>
        <w:t>B. 验证数据完整性和发送方身份</w:t>
      </w:r>
    </w:p>
    <w:p w14:paraId="55299FC1">
      <w:r>
        <w:t>C. 压缩文件</w:t>
      </w:r>
    </w:p>
    <w:p w14:paraId="005ABC9D">
      <w:r>
        <w:t>D. 加速数据传输</w:t>
      </w:r>
    </w:p>
    <w:p w14:paraId="543C14B8">
      <w:r>
        <w:rPr>
          <w:b/>
        </w:rPr>
        <w:t>答案：B</w:t>
      </w:r>
    </w:p>
    <w:p w14:paraId="7C55EBAD">
      <w:r>
        <w:rPr>
          <w:b/>
        </w:rPr>
        <w:t>解析</w:t>
      </w:r>
      <w:r>
        <w:t>：数字签名使用私钥加密摘要，验证数据未被篡改且来自合法发送方。</w:t>
      </w:r>
    </w:p>
    <w:p w14:paraId="421220AF"/>
    <w:p w14:paraId="2A836BA1">
      <w:pPr>
        <w:pStyle w:val="5"/>
      </w:pPr>
      <w:r>
        <w:t>题目81</w:t>
      </w:r>
    </w:p>
    <w:p w14:paraId="5F221BEF">
      <w:r>
        <w:t>以下哪种算法可用于数据完整性校验？</w:t>
      </w:r>
    </w:p>
    <w:p w14:paraId="1475431B">
      <w:r>
        <w:t>A. AES</w:t>
      </w:r>
    </w:p>
    <w:p w14:paraId="66282F74">
      <w:r>
        <w:t>B. RSA</w:t>
      </w:r>
    </w:p>
    <w:p w14:paraId="719A3EF7">
      <w:r>
        <w:t>C. SHA-256</w:t>
      </w:r>
    </w:p>
    <w:p w14:paraId="3EFA85AD">
      <w:r>
        <w:t>D. DH</w:t>
      </w:r>
    </w:p>
    <w:p w14:paraId="153CFFBB">
      <w:r>
        <w:rPr>
          <w:b/>
        </w:rPr>
        <w:t>答案：C</w:t>
      </w:r>
    </w:p>
    <w:p w14:paraId="2B5B1494">
      <w:r>
        <w:rPr>
          <w:b/>
        </w:rPr>
        <w:t>解析</w:t>
      </w:r>
      <w:r>
        <w:t>：SHA-256是哈希算法，用于生成数据摘要，验证完整性；其他为加密算法。</w:t>
      </w:r>
    </w:p>
    <w:p w14:paraId="2C039F7A"/>
    <w:p w14:paraId="1B987E0B">
      <w:pPr>
        <w:pStyle w:val="5"/>
      </w:pPr>
      <w:r>
        <w:t>题目82</w:t>
      </w:r>
    </w:p>
    <w:p w14:paraId="3492EBA4">
      <w:r>
        <w:t>以下哪项不属于入侵检测系统（IDS）的检测方法？</w:t>
      </w:r>
    </w:p>
    <w:p w14:paraId="04ACBBAB">
      <w:r>
        <w:t>A. 基于特征</w:t>
      </w:r>
    </w:p>
    <w:p w14:paraId="63D4DDC3">
      <w:r>
        <w:t>B. 基于行为</w:t>
      </w:r>
    </w:p>
    <w:p w14:paraId="4740EC4C">
      <w:r>
        <w:t>C. 基于漏洞</w:t>
      </w:r>
    </w:p>
    <w:p w14:paraId="1A79D7A8">
      <w:r>
        <w:t>D. 基于异常</w:t>
      </w:r>
    </w:p>
    <w:p w14:paraId="1F47FDE7">
      <w:r>
        <w:rPr>
          <w:b/>
        </w:rPr>
        <w:t>答案：C</w:t>
      </w:r>
    </w:p>
    <w:p w14:paraId="3E985DDA">
      <w:r>
        <w:rPr>
          <w:b/>
        </w:rPr>
        <w:t>解析</w:t>
      </w:r>
      <w:r>
        <w:t>：IDS检测方法包括特征、行为、异常检测，不直接基于漏洞。</w:t>
      </w:r>
    </w:p>
    <w:p w14:paraId="49C3BE3C"/>
    <w:p w14:paraId="79C44E0E">
      <w:pPr>
        <w:pStyle w:val="5"/>
      </w:pPr>
      <w:r>
        <w:t>题目83</w:t>
      </w:r>
    </w:p>
    <w:p w14:paraId="79A63116">
      <w:r>
        <w:t>虚拟专用网（VPN）的核心协议不包括：</w:t>
      </w:r>
    </w:p>
    <w:p w14:paraId="1DD87003">
      <w:r>
        <w:t>A. IPSec</w:t>
      </w:r>
    </w:p>
    <w:p w14:paraId="7886CF59">
      <w:r>
        <w:t>B. SSL/TLS</w:t>
      </w:r>
    </w:p>
    <w:p w14:paraId="0ED46C54">
      <w:r>
        <w:t>C. PPTP</w:t>
      </w:r>
    </w:p>
    <w:p w14:paraId="428A86DE">
      <w:r>
        <w:t>D. HTTP</w:t>
      </w:r>
    </w:p>
    <w:p w14:paraId="7484728B">
      <w:r>
        <w:rPr>
          <w:b/>
        </w:rPr>
        <w:t>答案：D</w:t>
      </w:r>
    </w:p>
    <w:p w14:paraId="0F13C484">
      <w:r>
        <w:rPr>
          <w:b/>
        </w:rPr>
        <w:t>解析</w:t>
      </w:r>
      <w:r>
        <w:t>：HTTP是应用层协议，非VPN核心协议；其他为常见VPN协议。</w:t>
      </w:r>
    </w:p>
    <w:p w14:paraId="145F4A30"/>
    <w:p w14:paraId="4EA53B8D">
      <w:pPr>
        <w:pStyle w:val="4"/>
      </w:pPr>
      <w:r>
        <w:t>二十二、综合场景分析</w:t>
      </w:r>
    </w:p>
    <w:p w14:paraId="5ED71DE3">
      <w:pPr>
        <w:pStyle w:val="5"/>
      </w:pPr>
      <w:r>
        <w:t>题目84</w:t>
      </w:r>
    </w:p>
    <w:p w14:paraId="1B3D7962">
      <w:r>
        <w:t>某电商平台遭遇DDoS攻击，导致网站无法访问，应首先：</w:t>
      </w:r>
    </w:p>
    <w:p w14:paraId="5162BDB4">
      <w:r>
        <w:t>A. 联系ISP增加带宽</w:t>
      </w:r>
    </w:p>
    <w:p w14:paraId="38B1D2BA">
      <w:r>
        <w:t>B. 启动DDoS防护预案，切换流量清洗</w:t>
      </w:r>
    </w:p>
    <w:p w14:paraId="770B423F">
      <w:r>
        <w:t>C. 关闭网站，避免损失扩大</w:t>
      </w:r>
    </w:p>
    <w:p w14:paraId="7F4A97FC">
      <w:r>
        <w:t>D. 报警并追查攻击者</w:t>
      </w:r>
    </w:p>
    <w:p w14:paraId="76AD3AD4">
      <w:r>
        <w:rPr>
          <w:b/>
        </w:rPr>
        <w:t>答案：B</w:t>
      </w:r>
    </w:p>
    <w:p w14:paraId="55C5472A">
      <w:r>
        <w:rPr>
          <w:b/>
        </w:rPr>
        <w:t>解析</w:t>
      </w:r>
      <w:r>
        <w:t>：优先启动应急预案，通过流量清洗缓解攻击，保障业务可用性。</w:t>
      </w:r>
    </w:p>
    <w:p w14:paraId="38CF6873"/>
    <w:p w14:paraId="777F6C0E">
      <w:pPr>
        <w:pStyle w:val="5"/>
      </w:pPr>
      <w:r>
        <w:t>题目85</w:t>
      </w:r>
    </w:p>
    <w:p w14:paraId="18EC6CD9">
      <w:r>
        <w:t>某企业发现核心数据被泄露，可能的原因不包括：</w:t>
      </w:r>
    </w:p>
    <w:p w14:paraId="3471BDE8">
      <w:r>
        <w:t>A. 员工邮箱被盗</w:t>
      </w:r>
    </w:p>
    <w:p w14:paraId="531EDACD">
      <w:r>
        <w:t>B. 数据库未加密</w:t>
      </w:r>
    </w:p>
    <w:p w14:paraId="04C598A9">
      <w:r>
        <w:t>C. 开启了防火墙</w:t>
      </w:r>
    </w:p>
    <w:p w14:paraId="495F2F2C">
      <w:r>
        <w:t>D. 备份介质管理不当</w:t>
      </w:r>
    </w:p>
    <w:p w14:paraId="42778B89">
      <w:r>
        <w:rPr>
          <w:b/>
        </w:rPr>
        <w:t>答案：C</w:t>
      </w:r>
    </w:p>
    <w:p w14:paraId="0D544ED9">
      <w:r>
        <w:rPr>
          <w:b/>
        </w:rPr>
        <w:t>解析</w:t>
      </w:r>
      <w:r>
        <w:t>：防火墙可阻断外部攻击，不会直接导致数据泄露；其他选项均为可能原因。</w:t>
      </w:r>
    </w:p>
    <w:p w14:paraId="1AAEA855"/>
    <w:p w14:paraId="1D122A69">
      <w:pPr>
        <w:pStyle w:val="5"/>
      </w:pPr>
      <w:r>
        <w:t>题目86</w:t>
      </w:r>
    </w:p>
    <w:p w14:paraId="1D7E39DD">
      <w:r>
        <w:t>在智慧城市建设中，以下哪项安全措施最关键？</w:t>
      </w:r>
    </w:p>
    <w:p w14:paraId="64BCBA4A">
      <w:r>
        <w:t>A. 统一安全管理平台</w:t>
      </w:r>
    </w:p>
    <w:p w14:paraId="4DD18936">
      <w:r>
        <w:t>B. 大量部署摄像头</w:t>
      </w:r>
    </w:p>
    <w:p w14:paraId="038CAA9E">
      <w:r>
        <w:t>C. 开放数据共享</w:t>
      </w:r>
    </w:p>
    <w:p w14:paraId="18031917">
      <w:r>
        <w:t>D. 使用开源软件</w:t>
      </w:r>
    </w:p>
    <w:p w14:paraId="310A0502">
      <w:r>
        <w:rPr>
          <w:b/>
        </w:rPr>
        <w:t>答案：A</w:t>
      </w:r>
    </w:p>
    <w:p w14:paraId="55BA2B5B">
      <w:r>
        <w:rPr>
          <w:b/>
        </w:rPr>
        <w:t>解析</w:t>
      </w:r>
      <w:r>
        <w:t>：统一安全管理平台可整合各系统安全策略，实现集中防护；其他选项需配合安全措施。</w:t>
      </w:r>
    </w:p>
    <w:p w14:paraId="61D1D272"/>
    <w:p w14:paraId="1A190C59">
      <w:pPr>
        <w:pStyle w:val="5"/>
      </w:pPr>
      <w:r>
        <w:t>题目87</w:t>
      </w:r>
    </w:p>
    <w:p w14:paraId="55096DE9">
      <w:r>
        <w:t>某医院的医疗信息系统遭勒索病毒攻击，正确的应对措施是：</w:t>
      </w:r>
    </w:p>
    <w:p w14:paraId="2A0A1831">
      <w:r>
        <w:t>A. 立即支付赎金，恢复数据</w:t>
      </w:r>
    </w:p>
    <w:p w14:paraId="7770411A">
      <w:r>
        <w:t>B. 断开网络，隔离感染系统</w:t>
      </w:r>
    </w:p>
    <w:p w14:paraId="25DFDF8B">
      <w:r>
        <w:t>C. 重启服务器尝试清除病毒</w:t>
      </w:r>
    </w:p>
    <w:p w14:paraId="038D70F5">
      <w:r>
        <w:t>D. 关闭所有终端</w:t>
      </w:r>
    </w:p>
    <w:p w14:paraId="0820EC47">
      <w:r>
        <w:rPr>
          <w:b/>
        </w:rPr>
        <w:t>答案：B</w:t>
      </w:r>
    </w:p>
    <w:p w14:paraId="50F53583">
      <w:r>
        <w:rPr>
          <w:b/>
        </w:rPr>
        <w:t>解析</w:t>
      </w:r>
      <w:r>
        <w:t>：首要措施是隔离感染系统，防止病毒扩散，再通过备份恢复数据。</w:t>
      </w:r>
    </w:p>
    <w:p w14:paraId="4107EE3C"/>
    <w:p w14:paraId="393F1DB0">
      <w:pPr>
        <w:pStyle w:val="5"/>
      </w:pPr>
      <w:r>
        <w:t>题目88</w:t>
      </w:r>
    </w:p>
    <w:p w14:paraId="6FAEAC04">
      <w:r>
        <w:t>某政府部门计划上云，需考虑的安全因素不包括：</w:t>
      </w:r>
    </w:p>
    <w:p w14:paraId="08BBCD17">
      <w:r>
        <w:t>A. 云服务商资质</w:t>
      </w:r>
    </w:p>
    <w:p w14:paraId="6DB0BB1A">
      <w:r>
        <w:t>B. 数据备份策略</w:t>
      </w:r>
    </w:p>
    <w:p w14:paraId="300D3953">
      <w:r>
        <w:t>C. 云平台市场占有率</w:t>
      </w:r>
    </w:p>
    <w:p w14:paraId="79CFDA1A">
      <w:r>
        <w:t>D. 合规性认证</w:t>
      </w:r>
    </w:p>
    <w:p w14:paraId="5B47236A">
      <w:r>
        <w:rPr>
          <w:b/>
        </w:rPr>
        <w:t>答案：C</w:t>
      </w:r>
    </w:p>
    <w:p w14:paraId="0FA2187F">
      <w:r>
        <w:rPr>
          <w:b/>
        </w:rPr>
        <w:t>解析</w:t>
      </w:r>
      <w:r>
        <w:t>：市场占有率非安全因素，应关注资质、备份、合规等安全指标。</w:t>
      </w:r>
    </w:p>
    <w:p w14:paraId="1421EDB3"/>
    <w:p w14:paraId="4F1A0068">
      <w:pPr>
        <w:pStyle w:val="4"/>
      </w:pPr>
      <w:r>
        <w:t>二十三、安全管理实践</w:t>
      </w:r>
    </w:p>
    <w:p w14:paraId="7871DC50">
      <w:pPr>
        <w:pStyle w:val="5"/>
      </w:pPr>
      <w:r>
        <w:t>题目89</w:t>
      </w:r>
    </w:p>
    <w:p w14:paraId="40813A30">
      <w:r>
        <w:t>信息安全策略的制定者应为：</w:t>
      </w:r>
    </w:p>
    <w:p w14:paraId="21F1A7EB">
      <w:r>
        <w:t>A. 安全团队</w:t>
      </w:r>
    </w:p>
    <w:p w14:paraId="6615066F">
      <w:r>
        <w:t>B. 高级管理层</w:t>
      </w:r>
    </w:p>
    <w:p w14:paraId="757B77F0">
      <w:r>
        <w:t>C. IT部门</w:t>
      </w:r>
    </w:p>
    <w:p w14:paraId="7302777D">
      <w:r>
        <w:t>D. 外部咨询机构</w:t>
      </w:r>
    </w:p>
    <w:p w14:paraId="627BE0B2">
      <w:r>
        <w:rPr>
          <w:b/>
        </w:rPr>
        <w:t>答案：B</w:t>
      </w:r>
    </w:p>
    <w:p w14:paraId="22FFFD3D">
      <w:r>
        <w:rPr>
          <w:b/>
        </w:rPr>
        <w:t>解析</w:t>
      </w:r>
      <w:r>
        <w:t>：安全策略需由高级管理层批准，确保资源支持和全员执行。</w:t>
      </w:r>
    </w:p>
    <w:p w14:paraId="2097E79F"/>
    <w:p w14:paraId="3649301A">
      <w:pPr>
        <w:pStyle w:val="5"/>
      </w:pPr>
      <w:r>
        <w:t>题目90</w:t>
      </w:r>
    </w:p>
    <w:p w14:paraId="3BAD5B36">
      <w:r>
        <w:t>以下哪项不属于业务连续性计划（BCP）的内容？</w:t>
      </w:r>
    </w:p>
    <w:p w14:paraId="657715F0">
      <w:r>
        <w:t>A. 风险评估</w:t>
      </w:r>
    </w:p>
    <w:p w14:paraId="0DDF053A">
      <w:r>
        <w:t>B. 应急响应流程</w:t>
      </w:r>
    </w:p>
    <w:p w14:paraId="447E7F83">
      <w:r>
        <w:t>C. 员工绩效考核</w:t>
      </w:r>
    </w:p>
    <w:p w14:paraId="67BA0100">
      <w:r>
        <w:t>D. 灾难恢复策略</w:t>
      </w:r>
    </w:p>
    <w:p w14:paraId="26A1150D">
      <w:r>
        <w:rPr>
          <w:b/>
        </w:rPr>
        <w:t>答案：C</w:t>
      </w:r>
    </w:p>
    <w:p w14:paraId="756B4752">
      <w:r>
        <w:rPr>
          <w:b/>
        </w:rPr>
        <w:t>解析</w:t>
      </w:r>
      <w:r>
        <w:t>：BCP聚焦业务持续运营，不涉及员工绩效考核。</w:t>
      </w:r>
    </w:p>
    <w:p w14:paraId="213EAB9B"/>
    <w:p w14:paraId="26EA0B5B">
      <w:pPr>
        <w:pStyle w:val="5"/>
      </w:pPr>
      <w:r>
        <w:t>题目91</w:t>
      </w:r>
    </w:p>
    <w:p w14:paraId="3F274AC6">
      <w:r>
        <w:t>安全基线的作用是：</w:t>
      </w:r>
    </w:p>
    <w:p w14:paraId="45598E0F">
      <w:r>
        <w:t>A. 确保系统满足最低安全要求</w:t>
      </w:r>
    </w:p>
    <w:p w14:paraId="2DBEF76A">
      <w:r>
        <w:t>B. 实现零风险</w:t>
      </w:r>
    </w:p>
    <w:p w14:paraId="386E6FB3">
      <w:r>
        <w:t>C. 替代安全策略</w:t>
      </w:r>
    </w:p>
    <w:p w14:paraId="73E43842">
      <w:r>
        <w:t>D. 仅适用于核心系统</w:t>
      </w:r>
    </w:p>
    <w:p w14:paraId="6FB77678">
      <w:r>
        <w:rPr>
          <w:b/>
        </w:rPr>
        <w:t>答案：A</w:t>
      </w:r>
    </w:p>
    <w:p w14:paraId="34B3CECA">
      <w:r>
        <w:rPr>
          <w:b/>
        </w:rPr>
        <w:t>解析</w:t>
      </w:r>
      <w:r>
        <w:t>：安全基线定义系统最小安全配置，确保基本防护能力。</w:t>
      </w:r>
    </w:p>
    <w:p w14:paraId="5780D1A7"/>
    <w:p w14:paraId="42EFFD4D">
      <w:pPr>
        <w:pStyle w:val="5"/>
      </w:pPr>
      <w:r>
        <w:t>题目92</w:t>
      </w:r>
    </w:p>
    <w:p w14:paraId="55E33DC3">
      <w:r>
        <w:t>以下哪项是安全事件响应的正确流程？</w:t>
      </w:r>
    </w:p>
    <w:p w14:paraId="3863C4F7">
      <w:r>
        <w:t>A. 检测→遏制→根除→恢复→总结</w:t>
      </w:r>
    </w:p>
    <w:p w14:paraId="31772927">
      <w:r>
        <w:t>B. 遏制→检测→根除→恢复→总结</w:t>
      </w:r>
    </w:p>
    <w:p w14:paraId="0A2F0CFA">
      <w:r>
        <w:t>C. 检测→恢复→遏制→根除→总结</w:t>
      </w:r>
    </w:p>
    <w:p w14:paraId="0C62DB50">
      <w:r>
        <w:t>D. 总结→检测→遏制→根除→恢复</w:t>
      </w:r>
    </w:p>
    <w:p w14:paraId="0C206E6F">
      <w:r>
        <w:rPr>
          <w:b/>
        </w:rPr>
        <w:t>答案：A</w:t>
      </w:r>
    </w:p>
    <w:p w14:paraId="26C6A92B">
      <w:r>
        <w:rPr>
          <w:b/>
        </w:rPr>
        <w:t>解析</w:t>
      </w:r>
      <w:r>
        <w:t>：安全事件响应需先检测，再遏制、根除、恢复，最后总结改进。</w:t>
      </w:r>
    </w:p>
    <w:p w14:paraId="16E67AE0"/>
    <w:p w14:paraId="6E4ED852">
      <w:pPr>
        <w:pStyle w:val="5"/>
      </w:pPr>
      <w:r>
        <w:t>题目93</w:t>
      </w:r>
    </w:p>
    <w:p w14:paraId="3FD6686A">
      <w:r>
        <w:t>风险管理的核心流程是：</w:t>
      </w:r>
    </w:p>
    <w:p w14:paraId="38426C2F">
      <w:r>
        <w:t>A. 风险识别→风险分析→风险评价→风险处理</w:t>
      </w:r>
    </w:p>
    <w:p w14:paraId="22B30EBA">
      <w:r>
        <w:t>B. 风险处理→风险识别→风险分析→风险评价</w:t>
      </w:r>
    </w:p>
    <w:p w14:paraId="61D14808">
      <w:r>
        <w:t>C. 风险评价→风险处理→风险识别→风险分析</w:t>
      </w:r>
    </w:p>
    <w:p w14:paraId="101E42D0">
      <w:r>
        <w:t>D. 风险分析→风险评价→风险处理→风险识别</w:t>
      </w:r>
    </w:p>
    <w:p w14:paraId="08292368">
      <w:r>
        <w:rPr>
          <w:b/>
        </w:rPr>
        <w:t>答案：A</w:t>
      </w:r>
    </w:p>
    <w:p w14:paraId="4016E4A7">
      <w:r>
        <w:rPr>
          <w:b/>
        </w:rPr>
        <w:t>解析</w:t>
      </w:r>
      <w:r>
        <w:t>：风险管理流程始于识别，经分析、评价后进行处理。</w:t>
      </w:r>
    </w:p>
    <w:p w14:paraId="111178EF"/>
    <w:p w14:paraId="1B74B276">
      <w:pPr>
        <w:pStyle w:val="4"/>
      </w:pPr>
      <w:r>
        <w:t>二十四、技术与管理融合</w:t>
      </w:r>
    </w:p>
    <w:p w14:paraId="0AE42603">
      <w:pPr>
        <w:pStyle w:val="5"/>
      </w:pPr>
      <w:r>
        <w:t>题目94</w:t>
      </w:r>
    </w:p>
    <w:p w14:paraId="7A779663">
      <w:r>
        <w:t>以下哪项体现了“技术+管理”的综合安全观？</w:t>
      </w:r>
    </w:p>
    <w:p w14:paraId="7E1661C2">
      <w:r>
        <w:t>A. 仅部署防火墙</w:t>
      </w:r>
    </w:p>
    <w:p w14:paraId="4669065E">
      <w:r>
        <w:t>B. 制定安全策略并定期审计</w:t>
      </w:r>
    </w:p>
    <w:p w14:paraId="09C301E9">
      <w:r>
        <w:t>C. 依赖员工自觉遵守安全规定</w:t>
      </w:r>
    </w:p>
    <w:p w14:paraId="4D867AF2">
      <w:r>
        <w:t>D. 不更新系统补丁</w:t>
      </w:r>
    </w:p>
    <w:p w14:paraId="5CD9151C">
      <w:r>
        <w:rPr>
          <w:b/>
        </w:rPr>
        <w:t>答案：B</w:t>
      </w:r>
    </w:p>
    <w:p w14:paraId="0E8E6F1C">
      <w:r>
        <w:rPr>
          <w:b/>
        </w:rPr>
        <w:t>解析</w:t>
      </w:r>
      <w:r>
        <w:t>：综合安全观需结合技术措施（如防火墙）和管理措施（如策略、审计）。</w:t>
      </w:r>
    </w:p>
    <w:p w14:paraId="3A7C697E"/>
    <w:p w14:paraId="0172E1E0">
      <w:pPr>
        <w:pStyle w:val="5"/>
      </w:pPr>
      <w:r>
        <w:t>题目95</w:t>
      </w:r>
    </w:p>
    <w:p w14:paraId="59262422">
      <w:r>
        <w:t>在DevSecOps中，安全融入的阶段是：</w:t>
      </w:r>
    </w:p>
    <w:p w14:paraId="281F6CED">
      <w:r>
        <w:t>A. 仅在测试阶段</w:t>
      </w:r>
    </w:p>
    <w:p w14:paraId="5B2E3B1A">
      <w:r>
        <w:t>B. 开发全过程</w:t>
      </w:r>
    </w:p>
    <w:p w14:paraId="1000C7A6">
      <w:r>
        <w:t>C. 仅在部署后</w:t>
      </w:r>
    </w:p>
    <w:p w14:paraId="78B28FB6">
      <w:r>
        <w:t>D. 无需融入</w:t>
      </w:r>
    </w:p>
    <w:p w14:paraId="1A8DA035">
      <w:r>
        <w:rPr>
          <w:b/>
        </w:rPr>
        <w:t>答案：B</w:t>
      </w:r>
    </w:p>
    <w:p w14:paraId="37E4E585">
      <w:r>
        <w:rPr>
          <w:b/>
        </w:rPr>
        <w:t>解析</w:t>
      </w:r>
      <w:r>
        <w:t>：DevSecOps强调安全融入开发全流程，而非单一阶段。</w:t>
      </w:r>
    </w:p>
    <w:p w14:paraId="137CC6BA"/>
    <w:p w14:paraId="318B09D0">
      <w:pPr>
        <w:pStyle w:val="5"/>
      </w:pPr>
      <w:r>
        <w:t>题目96</w:t>
      </w:r>
    </w:p>
    <w:p w14:paraId="03115DF6">
      <w:r>
        <w:t>以下哪项是衡量安全团队绩效的关键指标？</w:t>
      </w:r>
    </w:p>
    <w:p w14:paraId="6F492E73">
      <w:r>
        <w:t>A. 防火墙部署数量</w:t>
      </w:r>
    </w:p>
    <w:p w14:paraId="60746646">
      <w:r>
        <w:t>B. 安全事件响应时间</w:t>
      </w:r>
    </w:p>
    <w:p w14:paraId="52CA489A">
      <w:r>
        <w:t>C. 员工人数</w:t>
      </w:r>
    </w:p>
    <w:p w14:paraId="1062BC16">
      <w:r>
        <w:t>D. 服务器数量</w:t>
      </w:r>
    </w:p>
    <w:p w14:paraId="15ADF611">
      <w:r>
        <w:rPr>
          <w:b/>
        </w:rPr>
        <w:t>答案：B</w:t>
      </w:r>
    </w:p>
    <w:p w14:paraId="60CC6A46">
      <w:r>
        <w:rPr>
          <w:b/>
        </w:rPr>
        <w:t>解析</w:t>
      </w:r>
      <w:r>
        <w:t>：响应时间反映安全团队处理事件的效率，是核心绩效指标。</w:t>
      </w:r>
    </w:p>
    <w:p w14:paraId="4D6AA12A"/>
    <w:p w14:paraId="130A6A84">
      <w:pPr>
        <w:pStyle w:val="5"/>
      </w:pPr>
      <w:r>
        <w:t>题目97</w:t>
      </w:r>
    </w:p>
    <w:p w14:paraId="69BAF04F">
      <w:r>
        <w:t>某企业安全预算有限，应优先投入的领域是：</w:t>
      </w:r>
    </w:p>
    <w:p w14:paraId="61461A62">
      <w:r>
        <w:t>A. 高级安全设备</w:t>
      </w:r>
    </w:p>
    <w:p w14:paraId="1086F2CC">
      <w:r>
        <w:t>B. 员工安全培训</w:t>
      </w:r>
    </w:p>
    <w:p w14:paraId="0A15E09B">
      <w:r>
        <w:t>C. 全面的安全审计</w:t>
      </w:r>
    </w:p>
    <w:p w14:paraId="08FD6D1F">
      <w:r>
        <w:t>D. 核心业务系统防护</w:t>
      </w:r>
    </w:p>
    <w:p w14:paraId="0D291167">
      <w:r>
        <w:rPr>
          <w:b/>
        </w:rPr>
        <w:t>答案：D</w:t>
      </w:r>
    </w:p>
    <w:p w14:paraId="569054AA">
      <w:r>
        <w:rPr>
          <w:b/>
        </w:rPr>
        <w:t>解析</w:t>
      </w:r>
      <w:r>
        <w:t>：资源有限时应优先保障核心业务安全，采用风险导向策略。</w:t>
      </w:r>
    </w:p>
    <w:p w14:paraId="53E7A68D"/>
    <w:p w14:paraId="665DAFF1">
      <w:pPr>
        <w:pStyle w:val="5"/>
      </w:pPr>
      <w:r>
        <w:t>题目98</w:t>
      </w:r>
    </w:p>
    <w:p w14:paraId="09BC6E00">
      <w:r>
        <w:t>安全文化建设的核心是：</w:t>
      </w:r>
    </w:p>
    <w:p w14:paraId="4D8E5882">
      <w:r>
        <w:t>A. 惩罚违规员工</w:t>
      </w:r>
    </w:p>
    <w:p w14:paraId="324BEEE3">
      <w:r>
        <w:t>B. 全员参与安全管理</w:t>
      </w:r>
    </w:p>
    <w:p w14:paraId="47F080C6">
      <w:r>
        <w:t>C. 购买昂贵安全产品</w:t>
      </w:r>
    </w:p>
    <w:p w14:paraId="571AAB76">
      <w:r>
        <w:t>D. 仅高层关注安全</w:t>
      </w:r>
    </w:p>
    <w:p w14:paraId="69398CFB">
      <w:r>
        <w:rPr>
          <w:b/>
        </w:rPr>
        <w:t>答案：B</w:t>
      </w:r>
    </w:p>
    <w:p w14:paraId="3D8B8A60">
      <w:r>
        <w:rPr>
          <w:b/>
        </w:rPr>
        <w:t>解析</w:t>
      </w:r>
      <w:r>
        <w:t>：安全文化需全员参与，而非仅依赖惩罚或高层关注。</w:t>
      </w:r>
    </w:p>
    <w:p w14:paraId="337AC613"/>
    <w:p w14:paraId="4ECEFF75">
      <w:pPr>
        <w:pStyle w:val="4"/>
      </w:pPr>
      <w:r>
        <w:t>二十五、备考注意事项</w:t>
      </w:r>
    </w:p>
    <w:p w14:paraId="45EE4A91">
      <w:pPr>
        <w:ind w:left="0" w:hanging="142"/>
      </w:pPr>
      <w:r>
        <w:rPr>
          <w:rFonts w:ascii="宋体" w:hAnsi="宋体" w:eastAsia="宋体"/>
          <w:color w:val="000000"/>
          <w:sz w:val="22"/>
        </w:rPr>
        <w:t xml:space="preserve">1. </w:t>
      </w:r>
      <w:r>
        <w:rPr>
          <w:b/>
        </w:rPr>
        <w:t>重点模块</w:t>
      </w:r>
      <w:r>
        <w:t>：2025年考试新增AI防御、区块链审计模块，占比约15%，需重点掌握模型风险、智能合约审计等知识点。</w:t>
      </w:r>
    </w:p>
    <w:p w14:paraId="16AF7BC4">
      <w:pPr>
        <w:ind w:left="0" w:hanging="142"/>
      </w:pPr>
      <w:r>
        <w:rPr>
          <w:rFonts w:ascii="宋体" w:hAnsi="宋体" w:eastAsia="宋体"/>
          <w:color w:val="000000"/>
          <w:sz w:val="22"/>
        </w:rPr>
        <w:t xml:space="preserve">2. </w:t>
      </w:r>
      <w:r>
        <w:rPr>
          <w:b/>
        </w:rPr>
        <w:t>题型分布</w:t>
      </w:r>
      <w:r>
        <w:t>：单选题80道（80分），场景分析题20道（20分），实操题占比提升至40%。</w:t>
      </w:r>
    </w:p>
    <w:p w14:paraId="08A34424">
      <w:pPr>
        <w:ind w:left="0" w:hanging="142"/>
      </w:pPr>
      <w:r>
        <w:rPr>
          <w:rFonts w:ascii="宋体" w:hAnsi="宋体" w:eastAsia="宋体"/>
          <w:color w:val="000000"/>
          <w:sz w:val="22"/>
        </w:rPr>
        <w:t xml:space="preserve">3. </w:t>
      </w:r>
      <w:r>
        <w:rPr>
          <w:b/>
        </w:rPr>
        <w:t>复习策略</w:t>
      </w:r>
      <w:r>
        <w:t>：结合模拟题演练，优先掌握加密算法、访问控制、风险评估等核心知识点，关注《网络安全法》《数据安全法》最新修订内容。</w:t>
      </w:r>
    </w:p>
    <w:p w14:paraId="18607552">
      <w:pPr>
        <w:ind w:left="0" w:hanging="142"/>
      </w:pPr>
      <w:r>
        <w:rPr>
          <w:rFonts w:ascii="宋体" w:hAnsi="宋体" w:eastAsia="宋体"/>
          <w:color w:val="000000"/>
          <w:sz w:val="22"/>
        </w:rPr>
        <w:t xml:space="preserve">4. </w:t>
      </w:r>
      <w:r>
        <w:rPr>
          <w:b/>
        </w:rPr>
        <w:t>答题技巧</w:t>
      </w:r>
      <w:r>
        <w:t>：遇到不确定题目时，采用排除法缩小范围，优先选择符合“最小特权”“纵深防御”等原则的选项。</w:t>
      </w:r>
    </w:p>
    <w:p w14:paraId="33B8DB5C">
      <w:pPr>
        <w:ind w:left="0" w:hanging="142"/>
      </w:pPr>
      <w:r>
        <w:rPr>
          <w:rFonts w:ascii="宋体" w:hAnsi="宋体" w:eastAsia="宋体"/>
          <w:color w:val="000000"/>
          <w:sz w:val="22"/>
        </w:rPr>
        <w:t xml:space="preserve">5. </w:t>
      </w:r>
      <w:r>
        <w:rPr>
          <w:b/>
        </w:rPr>
        <w:t>资料推荐</w:t>
      </w:r>
      <w:r>
        <w:t>：官方授权培训机构的模拟题库（如思博网络、中培IT学院）及CISP官网《2025版知识体系大纲》。</w:t>
      </w:r>
    </w:p>
    <w:p w14:paraId="642A8B7E"/>
    <w:p w14:paraId="37EF1BA7">
      <w:r>
        <w:rPr>
          <w:b/>
        </w:rPr>
        <w:t>提示</w:t>
      </w:r>
      <w:r>
        <w:t>：本资料共包含98道CISP练习习题，覆盖考试核心知识点，建议结合实际操作（如搭建DVWA靶场）提升实战能力。如需进一步补充特定模块题目，可提供具体方向。</w:t>
      </w:r>
    </w:p>
    <w:p w14:paraId="41FE4159">
      <w:pPr>
        <w:pStyle w:val="5"/>
      </w:pPr>
      <w:r>
        <w:t>题目99</w:t>
      </w:r>
    </w:p>
    <w:p w14:paraId="1ABABBBC">
      <w:r>
        <w:t>在安全工程中，以下哪项不属于“纵深防御”策略的体现？</w:t>
      </w:r>
    </w:p>
    <w:p w14:paraId="4517D61A">
      <w:r>
        <w:t>A. 网络边界部署防火墙</w:t>
      </w:r>
    </w:p>
    <w:p w14:paraId="6675FB8C">
      <w:r>
        <w:t>B. 主机安装杀毒软件</w:t>
      </w:r>
    </w:p>
    <w:p w14:paraId="47FDE961">
      <w:r>
        <w:t>C. 数据加密存储</w:t>
      </w:r>
    </w:p>
    <w:p w14:paraId="78C42FB4">
      <w:r>
        <w:t>D. 单一供应商提供所有安全设备</w:t>
      </w:r>
    </w:p>
    <w:p w14:paraId="5D0753D7">
      <w:r>
        <w:rPr>
          <w:b/>
        </w:rPr>
        <w:t>答案：D</w:t>
      </w:r>
    </w:p>
    <w:p w14:paraId="3AF489EA">
      <w:r>
        <w:rPr>
          <w:b/>
        </w:rPr>
        <w:t>解析</w:t>
      </w:r>
      <w:r>
        <w:t>：纵深防御强调多层次、多技术、多供应商的安全架构，单一供应商可能导致单点故障风险。</w:t>
      </w:r>
    </w:p>
    <w:p w14:paraId="4E356A51"/>
    <w:p w14:paraId="369770AB">
      <w:pPr>
        <w:pStyle w:val="5"/>
      </w:pPr>
      <w:r>
        <w:t>题目100</w:t>
      </w:r>
    </w:p>
    <w:p w14:paraId="60E1D54A">
      <w:r>
        <w:t>应急响应中，“恢复”阶段的核心任务是：</w:t>
      </w:r>
    </w:p>
    <w:p w14:paraId="55F1A107">
      <w:r>
        <w:t>A. 找出攻击源并封堵</w:t>
      </w:r>
    </w:p>
    <w:p w14:paraId="0325FAA9">
      <w:r>
        <w:t>B. 将系统恢复至正常运行状态</w:t>
      </w:r>
    </w:p>
    <w:p w14:paraId="75A92AC5">
      <w:r>
        <w:t>C. 分析攻击路径</w:t>
      </w:r>
    </w:p>
    <w:p w14:paraId="1C4DF96B">
      <w:r>
        <w:t>D. 撰写事件报告</w:t>
      </w:r>
    </w:p>
    <w:p w14:paraId="42F982F1">
      <w:r>
        <w:rPr>
          <w:b/>
        </w:rPr>
        <w:t>答案：B</w:t>
      </w:r>
    </w:p>
    <w:p w14:paraId="2AD99503">
      <w:r>
        <w:rPr>
          <w:b/>
        </w:rPr>
        <w:t>解析</w:t>
      </w:r>
      <w:r>
        <w:t>：恢复阶段需确保业务系统恢复正常运行，优先保障可用性，其他任务属于后续阶段。</w:t>
      </w:r>
    </w:p>
    <w:p w14:paraId="72EB65C2"/>
    <w:p w14:paraId="27227305">
      <w:pPr>
        <w:pStyle w:val="4"/>
      </w:pPr>
      <w:r>
        <w:t>二十六、最终说明</w:t>
      </w:r>
    </w:p>
    <w:p w14:paraId="5FF42346">
      <w:r>
        <w:t>本资料共收录100道CISP练习习题，涵盖信息安全管理、技术、法规、新兴技术等核心模块，包含2025年新增AI防御、区块链审计考点。所有题目均来自合法合规的模拟题资源，解析详细，适合备考复习。建议结合官方授权机构的在线刷题系统进行强化训练，重点关注实操题和场景分析题。</w:t>
      </w:r>
    </w:p>
    <w:p w14:paraId="779DB66E">
      <w:r>
        <w:rPr>
          <w:b/>
        </w:rPr>
        <w:t>注意</w:t>
      </w:r>
      <w:r>
        <w:t>：本资料仅包含合法获取的模拟题和练习题，不涉及任何真题，仅供学习参考。建议通过官方授权渠道获取最新备考资源。</w:t>
      </w:r>
      <w:bookmarkStart w:id="0" w:name="_GoBack"/>
      <w:bookmarkEnd w:id="0"/>
    </w:p>
    <w:p w14:paraId="587B8E7B"/>
    <w:sectPr>
      <w:pgSz w:w="11906" w:h="16838"/>
      <w:pgMar w:top="1440" w:right="1797" w:bottom="1440" w:left="1797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ＭＳ 明朝">
    <w:altName w:val="Kozuka Mincho Pr6N R"/>
    <w:panose1 w:val="00000000000000000000"/>
    <w:charset w:val="80"/>
    <w:family w:val="roman"/>
    <w:pitch w:val="default"/>
    <w:sig w:usb0="00000000" w:usb1="00000000" w:usb2="00000010" w:usb3="00000000" w:csb0="00020000" w:csb1="00000000"/>
  </w:font>
  <w:font w:name="ＭＳ 明朝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Courier">
    <w:altName w:val="Courier New"/>
    <w:panose1 w:val="02000500000000000000"/>
    <w:charset w:val="00"/>
    <w:family w:val="auto"/>
    <w:pitch w:val="default"/>
    <w:sig w:usb0="00000000" w:usb1="00000000" w:usb2="00000000" w:usb3="00000000" w:csb0="000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auto"/>
    <w:pitch w:val="default"/>
    <w:sig w:usb0="E0002EFF" w:usb1="C0007843" w:usb2="00000009" w:usb3="00000000" w:csb0="400001FF" w:csb1="FFFF0000"/>
  </w:font>
  <w:font w:name="ＭＳ 明朝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Kozuka Mincho Pr6N R">
    <w:panose1 w:val="02020400000000000000"/>
    <w:charset w:val="80"/>
    <w:family w:val="auto"/>
    <w:pitch w:val="default"/>
    <w:sig w:usb0="000002D7" w:usb1="2AC71C11" w:usb2="00000012" w:usb3="00000000" w:csb0="2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E"/>
    <w:multiLevelType w:val="singleLevel"/>
    <w:tmpl w:val="FFFFFF7E"/>
    <w:lvl w:ilvl="0" w:tentative="0">
      <w:start w:val="1"/>
      <w:numFmt w:val="decimal"/>
      <w:pStyle w:val="20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1">
    <w:nsid w:val="FFFFFF7F"/>
    <w:multiLevelType w:val="singleLevel"/>
    <w:tmpl w:val="FFFFFF7F"/>
    <w:lvl w:ilvl="0" w:tentative="0">
      <w:start w:val="1"/>
      <w:numFmt w:val="decimal"/>
      <w:pStyle w:val="13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2">
    <w:nsid w:val="FFFFFF82"/>
    <w:multiLevelType w:val="singleLevel"/>
    <w:tmpl w:val="FFFFFF82"/>
    <w:lvl w:ilvl="0" w:tentative="0">
      <w:start w:val="1"/>
      <w:numFmt w:val="bullet"/>
      <w:pStyle w:val="18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</w:rPr>
    </w:lvl>
  </w:abstractNum>
  <w:abstractNum w:abstractNumId="3">
    <w:nsid w:val="FFFFFF83"/>
    <w:multiLevelType w:val="singleLevel"/>
    <w:tmpl w:val="FFFFFF83"/>
    <w:lvl w:ilvl="0" w:tentative="0">
      <w:start w:val="1"/>
      <w:numFmt w:val="bullet"/>
      <w:pStyle w:val="23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</w:abstractNum>
  <w:abstractNum w:abstractNumId="4">
    <w:nsid w:val="FFFFFF88"/>
    <w:multiLevelType w:val="singleLevel"/>
    <w:tmpl w:val="FFFFFF88"/>
    <w:lvl w:ilvl="0" w:tentative="0">
      <w:start w:val="1"/>
      <w:numFmt w:val="decimal"/>
      <w:pStyle w:val="14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5">
    <w:nsid w:val="FFFFFF89"/>
    <w:multiLevelType w:val="singleLevel"/>
    <w:tmpl w:val="FFFFFF89"/>
    <w:lvl w:ilvl="0" w:tentative="0">
      <w:start w:val="1"/>
      <w:numFmt w:val="bullet"/>
      <w:pStyle w:val="16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  <w:rsid w:val="0FAF4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qFormat="1" w:uiPriority="99" w:semiHidden="0" w:name="macro"/>
    <w:lsdException w:uiPriority="99" w:name="toa heading"/>
    <w:lsdException w:qFormat="1" w:uiPriority="99" w:semiHidden="0" w:name="List"/>
    <w:lsdException w:qFormat="1" w:uiPriority="99" w:semiHidden="0" w:name="List Bullet"/>
    <w:lsdException w:qFormat="1" w:uiPriority="99" w:semiHidden="0" w:name="List Number"/>
    <w:lsdException w:qFormat="1" w:uiPriority="99" w:semiHidden="0" w:name="List 2"/>
    <w:lsdException w:qFormat="1" w:uiPriority="99" w:semiHidden="0" w:name="List 3"/>
    <w:lsdException w:uiPriority="99" w:name="List 4"/>
    <w:lsdException w:uiPriority="99" w:name="List 5"/>
    <w:lsdException w:qFormat="1" w:uiPriority="99" w:semiHidden="0" w:name="List Bullet 2"/>
    <w:lsdException w:qFormat="1" w:uiPriority="99" w:semiHidden="0" w:name="List Bullet 3"/>
    <w:lsdException w:uiPriority="99" w:name="List Bullet 4"/>
    <w:lsdException w:uiPriority="99" w:name="List Bullet 5"/>
    <w:lsdException w:qFormat="1" w:uiPriority="99" w:semiHidden="0" w:name="List Number 2"/>
    <w:lsdException w:qFormat="1" w:uiPriority="99" w:semiHidden="0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semiHidden="0" w:name="Body Text"/>
    <w:lsdException w:uiPriority="99" w:name="Body Text Indent"/>
    <w:lsdException w:qFormat="1" w:uiPriority="99" w:semiHidden="0" w:name="List Continue"/>
    <w:lsdException w:qFormat="1" w:uiPriority="99" w:semiHidden="0" w:name="List Continue 2"/>
    <w:lsdException w:qFormat="1" w:uiPriority="99" w:semiHidden="0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iPriority="99" w:semiHidden="0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qFormat="1" w:unhideWhenUsed="0" w:uiPriority="63" w:semiHidden="0" w:name="Medium Shading 1"/>
    <w:lsdException w:unhideWhenUsed="0" w:uiPriority="64" w:semiHidden="0" w:name="Medium Shading 2"/>
    <w:lsdException w:qFormat="1" w:unhideWhenUsed="0" w:uiPriority="65" w:semiHidden="0" w:name="Medium List 1"/>
    <w:lsdException w:qFormat="1" w:unhideWhenUsed="0" w:uiPriority="66" w:semiHidden="0" w:name="Medium List 2"/>
    <w:lsdException w:qFormat="1" w:unhideWhenUsed="0" w:uiPriority="67" w:semiHidden="0" w:name="Medium Grid 1"/>
    <w:lsdException w:unhideWhenUsed="0" w:uiPriority="68" w:semiHidden="0" w:name="Medium Grid 2"/>
    <w:lsdException w:qFormat="1" w:unhideWhenUsed="0" w:uiPriority="69" w:semiHidden="0" w:name="Medium Grid 3"/>
    <w:lsdException w:unhideWhenUsed="0" w:uiPriority="70" w:semiHidden="0" w:name="Dark List"/>
    <w:lsdException w:qFormat="1" w:unhideWhenUsed="0" w:uiPriority="71" w:semiHidden="0" w:name="Colorful Shading"/>
    <w:lsdException w:qFormat="1" w:unhideWhenUsed="0" w:uiPriority="72" w:semiHidden="0" w:name="Colorful List"/>
    <w:lsdException w:qFormat="1" w:unhideWhenUsed="0" w:uiPriority="73" w:semiHidden="0" w:name="Colorful Grid"/>
    <w:lsdException w:unhideWhenUsed="0" w:uiPriority="60" w:semiHidden="0" w:name="Light Shading Accent 1"/>
    <w:lsdException w:qFormat="1" w:unhideWhenUsed="0" w:uiPriority="61" w:semiHidden="0" w:name="Light List Accent 1"/>
    <w:lsdException w:qFormat="1" w:unhideWhenUsed="0" w:uiPriority="62" w:semiHidden="0" w:name="Light Grid Accent 1"/>
    <w:lsdException w:qFormat="1" w:unhideWhenUsed="0" w:uiPriority="63" w:semiHidden="0" w:name="Medium Shading 1 Accent 1"/>
    <w:lsdException w:qFormat="1"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qFormat="1" w:unhideWhenUsed="0" w:uiPriority="66" w:semiHidden="0" w:name="Medium List 2 Accent 1"/>
    <w:lsdException w:qFormat="1" w:unhideWhenUsed="0" w:uiPriority="67" w:semiHidden="0" w:name="Medium Grid 1 Accent 1"/>
    <w:lsdException w:qFormat="1" w:unhideWhenUsed="0" w:uiPriority="68" w:semiHidden="0" w:name="Medium Grid 2 Accent 1"/>
    <w:lsdException w:qFormat="1" w:unhideWhenUsed="0" w:uiPriority="69" w:semiHidden="0" w:name="Medium Grid 3 Accent 1"/>
    <w:lsdException w:unhideWhenUsed="0" w:uiPriority="70" w:semiHidden="0" w:name="Dark List Accent 1"/>
    <w:lsdException w:qFormat="1" w:unhideWhenUsed="0" w:uiPriority="71" w:semiHidden="0" w:name="Colorful Shading Accent 1"/>
    <w:lsdException w:qFormat="1" w:unhideWhenUsed="0" w:uiPriority="72" w:semiHidden="0" w:name="Colorful List Accent 1"/>
    <w:lsdException w:qFormat="1"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qFormat="1" w:unhideWhenUsed="0" w:uiPriority="63" w:semiHidden="0" w:name="Medium Shading 1 Accent 2"/>
    <w:lsdException w:qFormat="1" w:unhideWhenUsed="0" w:uiPriority="64" w:semiHidden="0" w:name="Medium Shading 2 Accent 2"/>
    <w:lsdException w:qFormat="1" w:unhideWhenUsed="0" w:uiPriority="65" w:semiHidden="0" w:name="Medium List 1 Accent 2"/>
    <w:lsdException w:qFormat="1" w:unhideWhenUsed="0" w:uiPriority="66" w:semiHidden="0" w:name="Medium List 2 Accent 2"/>
    <w:lsdException w:qFormat="1" w:unhideWhenUsed="0" w:uiPriority="67" w:semiHidden="0" w:name="Medium Grid 1 Accent 2"/>
    <w:lsdException w:qFormat="1" w:unhideWhenUsed="0" w:uiPriority="68" w:semiHidden="0" w:name="Medium Grid 2 Accent 2"/>
    <w:lsdException w:qFormat="1" w:unhideWhenUsed="0" w:uiPriority="69" w:semiHidden="0" w:name="Medium Grid 3 Accent 2"/>
    <w:lsdException w:qFormat="1" w:unhideWhenUsed="0" w:uiPriority="70" w:semiHidden="0" w:name="Dark List Accent 2"/>
    <w:lsdException w:qFormat="1" w:unhideWhenUsed="0" w:uiPriority="71" w:semiHidden="0" w:name="Colorful Shading Accent 2"/>
    <w:lsdException w:qFormat="1" w:unhideWhenUsed="0" w:uiPriority="72" w:semiHidden="0" w:name="Colorful List Accent 2"/>
    <w:lsdException w:qFormat="1" w:unhideWhenUsed="0" w:uiPriority="73" w:semiHidden="0" w:name="Colorful Grid Accent 2"/>
    <w:lsdException w:unhideWhenUsed="0" w:uiPriority="60" w:semiHidden="0" w:name="Light Shading Accent 3"/>
    <w:lsdException w:qFormat="1" w:unhideWhenUsed="0" w:uiPriority="61" w:semiHidden="0" w:name="Light List Accent 3"/>
    <w:lsdException w:unhideWhenUsed="0" w:uiPriority="62" w:semiHidden="0" w:name="Light Grid Accent 3"/>
    <w:lsdException w:qFormat="1" w:unhideWhenUsed="0" w:uiPriority="63" w:semiHidden="0" w:name="Medium Shading 1 Accent 3"/>
    <w:lsdException w:qFormat="1" w:unhideWhenUsed="0" w:uiPriority="64" w:semiHidden="0" w:name="Medium Shading 2 Accent 3"/>
    <w:lsdException w:qFormat="1"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qFormat="1" w:unhideWhenUsed="0" w:uiPriority="69" w:semiHidden="0" w:name="Medium Grid 3 Accent 3"/>
    <w:lsdException w:qFormat="1" w:unhideWhenUsed="0" w:uiPriority="70" w:semiHidden="0" w:name="Dark List Accent 3"/>
    <w:lsdException w:qFormat="1" w:unhideWhenUsed="0" w:uiPriority="71" w:semiHidden="0" w:name="Colorful Shading Accent 3"/>
    <w:lsdException w:qFormat="1" w:unhideWhenUsed="0" w:uiPriority="72" w:semiHidden="0" w:name="Colorful List Accent 3"/>
    <w:lsdException w:qFormat="1" w:unhideWhenUsed="0" w:uiPriority="73" w:semiHidden="0" w:name="Colorful Grid Accent 3"/>
    <w:lsdException w:qFormat="1"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qFormat="1" w:unhideWhenUsed="0" w:uiPriority="63" w:semiHidden="0" w:name="Medium Shading 1 Accent 4"/>
    <w:lsdException w:qFormat="1" w:unhideWhenUsed="0" w:uiPriority="64" w:semiHidden="0" w:name="Medium Shading 2 Accent 4"/>
    <w:lsdException w:qFormat="1" w:unhideWhenUsed="0" w:uiPriority="65" w:semiHidden="0" w:name="Medium List 1 Accent 4"/>
    <w:lsdException w:qFormat="1" w:unhideWhenUsed="0" w:uiPriority="66" w:semiHidden="0" w:name="Medium List 2 Accent 4"/>
    <w:lsdException w:unhideWhenUsed="0" w:uiPriority="67" w:semiHidden="0" w:name="Medium Grid 1 Accent 4"/>
    <w:lsdException w:qFormat="1"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qFormat="1" w:unhideWhenUsed="0" w:uiPriority="71" w:semiHidden="0" w:name="Colorful Shading Accent 4"/>
    <w:lsdException w:qFormat="1" w:unhideWhenUsed="0" w:uiPriority="72" w:semiHidden="0" w:name="Colorful List Accent 4"/>
    <w:lsdException w:qFormat="1"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qFormat="1" w:unhideWhenUsed="0" w:uiPriority="63" w:semiHidden="0" w:name="Medium Shading 1 Accent 5"/>
    <w:lsdException w:qFormat="1" w:unhideWhenUsed="0" w:uiPriority="64" w:semiHidden="0" w:name="Medium Shading 2 Accent 5"/>
    <w:lsdException w:qFormat="1" w:unhideWhenUsed="0" w:uiPriority="65" w:semiHidden="0" w:name="Medium List 1 Accent 5"/>
    <w:lsdException w:unhideWhenUsed="0" w:uiPriority="66" w:semiHidden="0" w:name="Medium List 2 Accent 5"/>
    <w:lsdException w:qFormat="1" w:unhideWhenUsed="0" w:uiPriority="67" w:semiHidden="0" w:name="Medium Grid 1 Accent 5"/>
    <w:lsdException w:qFormat="1" w:unhideWhenUsed="0" w:uiPriority="68" w:semiHidden="0" w:name="Medium Grid 2 Accent 5"/>
    <w:lsdException w:qFormat="1" w:unhideWhenUsed="0" w:uiPriority="69" w:semiHidden="0" w:name="Medium Grid 3 Accent 5"/>
    <w:lsdException w:qFormat="1" w:unhideWhenUsed="0" w:uiPriority="70" w:semiHidden="0" w:name="Dark List Accent 5"/>
    <w:lsdException w:qFormat="1" w:unhideWhenUsed="0" w:uiPriority="71" w:semiHidden="0" w:name="Colorful Shading Accent 5"/>
    <w:lsdException w:qFormat="1" w:unhideWhenUsed="0" w:uiPriority="72" w:semiHidden="0" w:name="Colorful List Accent 5"/>
    <w:lsdException w:qFormat="1"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qFormat="1" w:unhideWhenUsed="0" w:uiPriority="62" w:semiHidden="0" w:name="Light Grid Accent 6"/>
    <w:lsdException w:unhideWhenUsed="0" w:uiPriority="63" w:semiHidden="0" w:name="Medium Shading 1 Accent 6"/>
    <w:lsdException w:qFormat="1" w:unhideWhenUsed="0" w:uiPriority="64" w:semiHidden="0" w:name="Medium Shading 2 Accent 6"/>
    <w:lsdException w:unhideWhenUsed="0" w:uiPriority="65" w:semiHidden="0" w:name="Medium List 1 Accent 6"/>
    <w:lsdException w:qFormat="1" w:unhideWhenUsed="0" w:uiPriority="66" w:semiHidden="0" w:name="Medium List 2 Accent 6"/>
    <w:lsdException w:qFormat="1" w:unhideWhenUsed="0" w:uiPriority="67" w:semiHidden="0" w:name="Medium Grid 1 Accent 6"/>
    <w:lsdException w:qFormat="1" w:unhideWhenUsed="0" w:uiPriority="68" w:semiHidden="0" w:name="Medium Grid 2 Accent 6"/>
    <w:lsdException w:qFormat="1" w:unhideWhenUsed="0" w:uiPriority="69" w:semiHidden="0" w:name="Medium Grid 3 Accent 6"/>
    <w:lsdException w:qFormat="1" w:unhideWhenUsed="0" w:uiPriority="70" w:semiHidden="0" w:name="Dark List Accent 6"/>
    <w:lsdException w:qFormat="1" w:unhideWhenUsed="0" w:uiPriority="71" w:semiHidden="0" w:name="Colorful Shading Accent 6"/>
    <w:lsdException w:qFormat="1" w:unhideWhenUsed="0" w:uiPriority="72" w:semiHidden="0" w:name="Colorful List Accent 6"/>
    <w:lsdException w:qFormat="1"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76" w:lineRule="auto"/>
    </w:pPr>
    <w:rPr>
      <w:rFonts w:ascii="宋体" w:hAnsi="宋体" w:eastAsia="宋体" w:cstheme="minorBidi"/>
      <w:color w:val="000000"/>
      <w:sz w:val="22"/>
      <w:szCs w:val="22"/>
      <w:lang w:val="en-US" w:eastAsia="en-US" w:bidi="ar-SA"/>
    </w:rPr>
  </w:style>
  <w:style w:type="paragraph" w:styleId="3">
    <w:name w:val="heading 1"/>
    <w:basedOn w:val="1"/>
    <w:next w:val="1"/>
    <w:link w:val="138"/>
    <w:qFormat/>
    <w:uiPriority w:val="9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paragraph" w:styleId="4">
    <w:name w:val="heading 2"/>
    <w:basedOn w:val="1"/>
    <w:next w:val="1"/>
    <w:link w:val="139"/>
    <w:unhideWhenUsed/>
    <w:qFormat/>
    <w:uiPriority w:val="9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paragraph" w:styleId="5">
    <w:name w:val="heading 3"/>
    <w:basedOn w:val="1"/>
    <w:next w:val="1"/>
    <w:link w:val="140"/>
    <w:unhideWhenUsed/>
    <w:qFormat/>
    <w:uiPriority w:val="9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paragraph" w:styleId="6">
    <w:name w:val="heading 4"/>
    <w:basedOn w:val="1"/>
    <w:next w:val="1"/>
    <w:link w:val="150"/>
    <w:semiHidden/>
    <w:unhideWhenUsed/>
    <w:qFormat/>
    <w:uiPriority w:val="9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paragraph" w:styleId="7">
    <w:name w:val="heading 5"/>
    <w:basedOn w:val="1"/>
    <w:next w:val="1"/>
    <w:link w:val="151"/>
    <w:semiHidden/>
    <w:unhideWhenUsed/>
    <w:qFormat/>
    <w:uiPriority w:val="9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54061" w:themeColor="accent1" w:themeShade="80"/>
    </w:rPr>
  </w:style>
  <w:style w:type="paragraph" w:styleId="8">
    <w:name w:val="heading 6"/>
    <w:basedOn w:val="1"/>
    <w:next w:val="1"/>
    <w:link w:val="152"/>
    <w:semiHidden/>
    <w:unhideWhenUsed/>
    <w:qFormat/>
    <w:uiPriority w:val="9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paragraph" w:styleId="9">
    <w:name w:val="heading 7"/>
    <w:basedOn w:val="1"/>
    <w:next w:val="1"/>
    <w:link w:val="153"/>
    <w:semiHidden/>
    <w:unhideWhenUsed/>
    <w:qFormat/>
    <w:uiPriority w:val="9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10">
    <w:name w:val="heading 8"/>
    <w:basedOn w:val="1"/>
    <w:next w:val="1"/>
    <w:link w:val="154"/>
    <w:semiHidden/>
    <w:unhideWhenUsed/>
    <w:qFormat/>
    <w:uiPriority w:val="9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paragraph" w:styleId="11">
    <w:name w:val="heading 9"/>
    <w:basedOn w:val="1"/>
    <w:next w:val="1"/>
    <w:link w:val="155"/>
    <w:semiHidden/>
    <w:unhideWhenUsed/>
    <w:qFormat/>
    <w:uiPriority w:val="9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default="1" w:styleId="132">
    <w:name w:val="Default Paragraph Font"/>
    <w:semiHidden/>
    <w:unhideWhenUsed/>
    <w:uiPriority w:val="1"/>
  </w:style>
  <w:style w:type="table" w:default="1" w:styleId="3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acro"/>
    <w:link w:val="147"/>
    <w:unhideWhenUsed/>
    <w:qFormat/>
    <w:uiPriority w:val="99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hAnsi="Courier" w:eastAsiaTheme="minorEastAsia" w:cstheme="minorBidi"/>
      <w:sz w:val="20"/>
      <w:szCs w:val="20"/>
      <w:lang w:val="en-US" w:eastAsia="en-US" w:bidi="ar-SA"/>
    </w:rPr>
  </w:style>
  <w:style w:type="paragraph" w:styleId="12">
    <w:name w:val="List 3"/>
    <w:basedOn w:val="1"/>
    <w:unhideWhenUsed/>
    <w:qFormat/>
    <w:uiPriority w:val="99"/>
    <w:pPr>
      <w:ind w:left="1080" w:hanging="360"/>
      <w:contextualSpacing/>
    </w:pPr>
  </w:style>
  <w:style w:type="paragraph" w:styleId="13">
    <w:name w:val="List Number 2"/>
    <w:basedOn w:val="1"/>
    <w:unhideWhenUsed/>
    <w:qFormat/>
    <w:uiPriority w:val="99"/>
    <w:pPr>
      <w:numPr>
        <w:ilvl w:val="0"/>
        <w:numId w:val="1"/>
      </w:numPr>
      <w:contextualSpacing/>
    </w:pPr>
  </w:style>
  <w:style w:type="paragraph" w:styleId="14">
    <w:name w:val="List Number"/>
    <w:basedOn w:val="1"/>
    <w:unhideWhenUsed/>
    <w:qFormat/>
    <w:uiPriority w:val="99"/>
    <w:pPr>
      <w:numPr>
        <w:ilvl w:val="0"/>
        <w:numId w:val="2"/>
      </w:numPr>
      <w:contextualSpacing/>
    </w:pPr>
  </w:style>
  <w:style w:type="paragraph" w:styleId="15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6">
    <w:name w:val="List Bullet"/>
    <w:basedOn w:val="1"/>
    <w:unhideWhenUsed/>
    <w:qFormat/>
    <w:uiPriority w:val="99"/>
    <w:pPr>
      <w:numPr>
        <w:ilvl w:val="0"/>
        <w:numId w:val="3"/>
      </w:numPr>
      <w:contextualSpacing/>
    </w:pPr>
  </w:style>
  <w:style w:type="paragraph" w:styleId="17">
    <w:name w:val="Body Text 3"/>
    <w:basedOn w:val="1"/>
    <w:link w:val="146"/>
    <w:unhideWhenUsed/>
    <w:qFormat/>
    <w:uiPriority w:val="99"/>
    <w:pPr>
      <w:spacing w:after="120"/>
    </w:pPr>
    <w:rPr>
      <w:sz w:val="16"/>
      <w:szCs w:val="16"/>
    </w:rPr>
  </w:style>
  <w:style w:type="paragraph" w:styleId="18">
    <w:name w:val="List Bullet 3"/>
    <w:basedOn w:val="1"/>
    <w:unhideWhenUsed/>
    <w:qFormat/>
    <w:uiPriority w:val="99"/>
    <w:pPr>
      <w:numPr>
        <w:ilvl w:val="0"/>
        <w:numId w:val="4"/>
      </w:numPr>
      <w:contextualSpacing/>
    </w:pPr>
  </w:style>
  <w:style w:type="paragraph" w:styleId="19">
    <w:name w:val="Body Text"/>
    <w:basedOn w:val="1"/>
    <w:link w:val="144"/>
    <w:unhideWhenUsed/>
    <w:qFormat/>
    <w:uiPriority w:val="99"/>
    <w:pPr>
      <w:spacing w:after="120"/>
    </w:pPr>
  </w:style>
  <w:style w:type="paragraph" w:styleId="20">
    <w:name w:val="List Number 3"/>
    <w:basedOn w:val="1"/>
    <w:unhideWhenUsed/>
    <w:qFormat/>
    <w:uiPriority w:val="99"/>
    <w:pPr>
      <w:numPr>
        <w:ilvl w:val="0"/>
        <w:numId w:val="5"/>
      </w:numPr>
      <w:contextualSpacing/>
    </w:pPr>
  </w:style>
  <w:style w:type="paragraph" w:styleId="21">
    <w:name w:val="List 2"/>
    <w:basedOn w:val="1"/>
    <w:unhideWhenUsed/>
    <w:qFormat/>
    <w:uiPriority w:val="99"/>
    <w:pPr>
      <w:ind w:left="720" w:hanging="360"/>
      <w:contextualSpacing/>
    </w:pPr>
  </w:style>
  <w:style w:type="paragraph" w:styleId="22">
    <w:name w:val="List Continue"/>
    <w:basedOn w:val="1"/>
    <w:unhideWhenUsed/>
    <w:qFormat/>
    <w:uiPriority w:val="99"/>
    <w:pPr>
      <w:spacing w:after="120"/>
      <w:ind w:left="360"/>
      <w:contextualSpacing/>
    </w:pPr>
  </w:style>
  <w:style w:type="paragraph" w:styleId="23">
    <w:name w:val="List Bullet 2"/>
    <w:basedOn w:val="1"/>
    <w:unhideWhenUsed/>
    <w:qFormat/>
    <w:uiPriority w:val="99"/>
    <w:pPr>
      <w:numPr>
        <w:ilvl w:val="0"/>
        <w:numId w:val="6"/>
      </w:numPr>
      <w:contextualSpacing/>
    </w:pPr>
  </w:style>
  <w:style w:type="paragraph" w:styleId="24">
    <w:name w:val="footer"/>
    <w:basedOn w:val="1"/>
    <w:link w:val="136"/>
    <w:unhideWhenUsed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25">
    <w:name w:val="header"/>
    <w:basedOn w:val="1"/>
    <w:link w:val="135"/>
    <w:unhideWhenUsed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26">
    <w:name w:val="Subtitle"/>
    <w:basedOn w:val="1"/>
    <w:next w:val="1"/>
    <w:link w:val="142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27">
    <w:name w:val="List"/>
    <w:basedOn w:val="1"/>
    <w:unhideWhenUsed/>
    <w:qFormat/>
    <w:uiPriority w:val="99"/>
    <w:pPr>
      <w:ind w:left="360" w:hanging="360"/>
      <w:contextualSpacing/>
    </w:pPr>
  </w:style>
  <w:style w:type="paragraph" w:styleId="28">
    <w:name w:val="Body Text 2"/>
    <w:basedOn w:val="1"/>
    <w:link w:val="145"/>
    <w:unhideWhenUsed/>
    <w:qFormat/>
    <w:uiPriority w:val="99"/>
    <w:pPr>
      <w:spacing w:after="120" w:line="480" w:lineRule="auto"/>
    </w:pPr>
  </w:style>
  <w:style w:type="paragraph" w:styleId="29">
    <w:name w:val="List Continue 2"/>
    <w:basedOn w:val="1"/>
    <w:unhideWhenUsed/>
    <w:qFormat/>
    <w:uiPriority w:val="99"/>
    <w:pPr>
      <w:spacing w:after="120"/>
      <w:ind w:left="720"/>
      <w:contextualSpacing/>
    </w:pPr>
  </w:style>
  <w:style w:type="paragraph" w:styleId="30">
    <w:name w:val="List Continue 3"/>
    <w:basedOn w:val="1"/>
    <w:unhideWhenUsed/>
    <w:qFormat/>
    <w:uiPriority w:val="99"/>
    <w:pPr>
      <w:spacing w:after="120"/>
      <w:ind w:left="1080"/>
      <w:contextualSpacing/>
    </w:pPr>
  </w:style>
  <w:style w:type="paragraph" w:styleId="31">
    <w:name w:val="Title"/>
    <w:basedOn w:val="1"/>
    <w:next w:val="1"/>
    <w:link w:val="141"/>
    <w:qFormat/>
    <w:uiPriority w:val="10"/>
    <w:pPr>
      <w:pBdr>
        <w:bottom w:val="single" w:color="4F81BD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table" w:styleId="33">
    <w:name w:val="Table Grid"/>
    <w:basedOn w:val="32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4">
    <w:name w:val="Light Shading"/>
    <w:basedOn w:val="32"/>
    <w:uiPriority w:val="60"/>
    <w:pPr>
      <w:spacing w:after="0" w:line="240" w:lineRule="auto"/>
    </w:pPr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35">
    <w:name w:val="Light Shading Accent 1"/>
    <w:basedOn w:val="32"/>
    <w:uiPriority w:val="60"/>
    <w:pPr>
      <w:spacing w:after="0" w:line="240" w:lineRule="auto"/>
    </w:pPr>
    <w:rPr>
      <w:color w:val="376092" w:themeColor="accent1" w:themeShade="BF"/>
    </w:rPr>
    <w:tblPr>
      <w:tblBorders>
        <w:top w:val="single" w:color="4F81BD" w:themeColor="accent1" w:sz="8" w:space="0"/>
        <w:bottom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36">
    <w:name w:val="Light Shading Accent 2"/>
    <w:basedOn w:val="32"/>
    <w:uiPriority w:val="60"/>
    <w:pPr>
      <w:spacing w:after="0" w:line="240" w:lineRule="auto"/>
    </w:pPr>
    <w:rPr>
      <w:color w:val="953735" w:themeColor="accent2" w:themeShade="BF"/>
    </w:rPr>
    <w:tblPr>
      <w:tblBorders>
        <w:top w:val="single" w:color="C0504D" w:themeColor="accent2" w:sz="8" w:space="0"/>
        <w:bottom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</w:style>
  <w:style w:type="table" w:styleId="37">
    <w:name w:val="Light Shading Accent 3"/>
    <w:basedOn w:val="32"/>
    <w:uiPriority w:val="60"/>
    <w:pPr>
      <w:spacing w:after="0" w:line="240" w:lineRule="auto"/>
    </w:pPr>
    <w:rPr>
      <w:color w:val="7793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38">
    <w:name w:val="Light Shading Accent 4"/>
    <w:basedOn w:val="32"/>
    <w:qFormat/>
    <w:uiPriority w:val="60"/>
    <w:pPr>
      <w:spacing w:after="0" w:line="240" w:lineRule="auto"/>
    </w:pPr>
    <w:rPr>
      <w:color w:val="604A7B" w:themeColor="accent4" w:themeShade="BF"/>
    </w:rPr>
    <w:tblPr>
      <w:tblBorders>
        <w:top w:val="single" w:color="8064A2" w:themeColor="accent4" w:sz="8" w:space="0"/>
        <w:bottom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39">
    <w:name w:val="Light Shading Accent 5"/>
    <w:basedOn w:val="32"/>
    <w:uiPriority w:val="60"/>
    <w:pPr>
      <w:spacing w:after="0" w:line="240" w:lineRule="auto"/>
    </w:pPr>
    <w:rPr>
      <w:color w:val="31859C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40">
    <w:name w:val="Light Shading Accent 6"/>
    <w:basedOn w:val="32"/>
    <w:uiPriority w:val="60"/>
    <w:pPr>
      <w:spacing w:after="0" w:line="240" w:lineRule="auto"/>
    </w:pPr>
    <w:rPr>
      <w:color w:val="E46C0A" w:themeColor="accent6" w:themeShade="BF"/>
    </w:rPr>
    <w:tblPr>
      <w:tblBorders>
        <w:top w:val="single" w:color="F79646" w:themeColor="accent6" w:sz="8" w:space="0"/>
        <w:bottom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</w:style>
  <w:style w:type="table" w:styleId="41">
    <w:name w:val="Light List"/>
    <w:basedOn w:val="32"/>
    <w:uiPriority w:val="61"/>
    <w:pPr>
      <w:spacing w:after="0"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42">
    <w:name w:val="Light List Accent 1"/>
    <w:basedOn w:val="32"/>
    <w:qFormat/>
    <w:uiPriority w:val="61"/>
    <w:pPr>
      <w:spacing w:after="0"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43">
    <w:name w:val="Light List Accent 2"/>
    <w:basedOn w:val="32"/>
    <w:uiPriority w:val="61"/>
    <w:pPr>
      <w:spacing w:after="0"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44">
    <w:name w:val="Light List Accent 3"/>
    <w:basedOn w:val="32"/>
    <w:qFormat/>
    <w:uiPriority w:val="61"/>
    <w:pPr>
      <w:spacing w:after="0"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45">
    <w:name w:val="Light List Accent 4"/>
    <w:basedOn w:val="32"/>
    <w:uiPriority w:val="61"/>
    <w:pPr>
      <w:spacing w:after="0"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46">
    <w:name w:val="Light List Accent 5"/>
    <w:basedOn w:val="32"/>
    <w:uiPriority w:val="61"/>
    <w:pPr>
      <w:spacing w:after="0"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47">
    <w:name w:val="Light List Accent 6"/>
    <w:basedOn w:val="32"/>
    <w:uiPriority w:val="61"/>
    <w:pPr>
      <w:spacing w:after="0"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48">
    <w:name w:val="Light Grid"/>
    <w:basedOn w:val="32"/>
    <w:uiPriority w:val="62"/>
    <w:pPr>
      <w:spacing w:after="0"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  <w:shd w:val="clear" w:color="auto" w:fill="BFBFBF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</w:tcPr>
    </w:tblStylePr>
  </w:style>
  <w:style w:type="table" w:styleId="49">
    <w:name w:val="Light Grid Accent 1"/>
    <w:basedOn w:val="32"/>
    <w:qFormat/>
    <w:uiPriority w:val="62"/>
    <w:pPr>
      <w:spacing w:after="0"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table" w:styleId="50">
    <w:name w:val="Light Grid Accent 2"/>
    <w:basedOn w:val="32"/>
    <w:uiPriority w:val="62"/>
    <w:pPr>
      <w:spacing w:after="0"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  <w:shd w:val="clear" w:color="auto" w:fill="EFD3D3" w:themeFill="accent2" w:themeFillTint="3F"/>
      </w:tcPr>
    </w:tblStylePr>
    <w:tblStylePr w:type="band2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</w:tcPr>
    </w:tblStylePr>
  </w:style>
  <w:style w:type="table" w:styleId="51">
    <w:name w:val="Light Grid Accent 3"/>
    <w:basedOn w:val="32"/>
    <w:uiPriority w:val="62"/>
    <w:pPr>
      <w:spacing w:after="0"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</w:tcPr>
    </w:tblStylePr>
  </w:style>
  <w:style w:type="table" w:styleId="52">
    <w:name w:val="Light Grid Accent 4"/>
    <w:basedOn w:val="32"/>
    <w:uiPriority w:val="62"/>
    <w:pPr>
      <w:spacing w:after="0"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</w:tcPr>
    </w:tblStylePr>
  </w:style>
  <w:style w:type="table" w:styleId="53">
    <w:name w:val="Light Grid Accent 5"/>
    <w:basedOn w:val="32"/>
    <w:uiPriority w:val="62"/>
    <w:pPr>
      <w:spacing w:after="0"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  <w:shd w:val="clear" w:color="auto" w:fill="D2EAF0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</w:tcPr>
    </w:tblStylePr>
  </w:style>
  <w:style w:type="table" w:styleId="54">
    <w:name w:val="Light Grid Accent 6"/>
    <w:basedOn w:val="32"/>
    <w:qFormat/>
    <w:uiPriority w:val="62"/>
    <w:pPr>
      <w:spacing w:after="0"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  <w:shd w:val="clear" w:color="auto" w:fill="FDE5D1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</w:tcPr>
    </w:tblStylePr>
  </w:style>
  <w:style w:type="table" w:styleId="55">
    <w:name w:val="Medium Shading 1"/>
    <w:basedOn w:val="32"/>
    <w:qFormat/>
    <w:uiPriority w:val="63"/>
    <w:pPr>
      <w:spacing w:after="0"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3F3F3F" w:themeColor="text1" w:themeTint="BF" w:sz="8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3F3F3F" w:themeColor="text1" w:themeTint="BF" w:sz="6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6">
    <w:name w:val="Medium Shading 1 Accent 1"/>
    <w:basedOn w:val="32"/>
    <w:qFormat/>
    <w:uiPriority w:val="63"/>
    <w:pPr>
      <w:spacing w:after="0"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7">
    <w:name w:val="Medium Shading 1 Accent 2"/>
    <w:basedOn w:val="32"/>
    <w:qFormat/>
    <w:uiPriority w:val="63"/>
    <w:pPr>
      <w:spacing w:after="0"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8">
    <w:name w:val="Medium Shading 1 Accent 3"/>
    <w:basedOn w:val="32"/>
    <w:qFormat/>
    <w:uiPriority w:val="63"/>
    <w:pPr>
      <w:spacing w:after="0"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B4CC82" w:themeColor="accent3" w:themeTint="BF" w:sz="8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4CC82" w:themeColor="accent3" w:themeTint="BF" w:sz="6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9">
    <w:name w:val="Medium Shading 1 Accent 4"/>
    <w:basedOn w:val="32"/>
    <w:qFormat/>
    <w:uiPriority w:val="63"/>
    <w:pPr>
      <w:spacing w:after="0"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0">
    <w:name w:val="Medium Shading 1 Accent 5"/>
    <w:basedOn w:val="32"/>
    <w:qFormat/>
    <w:uiPriority w:val="63"/>
    <w:pPr>
      <w:spacing w:after="0"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1">
    <w:name w:val="Medium Shading 1 Accent 6"/>
    <w:basedOn w:val="32"/>
    <w:uiPriority w:val="63"/>
    <w:pPr>
      <w:spacing w:after="0"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5D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2">
    <w:name w:val="Medium Shading 2"/>
    <w:basedOn w:val="32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3">
    <w:name w:val="Medium Shading 2 Accent 1"/>
    <w:basedOn w:val="32"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4">
    <w:name w:val="Medium Shading 2 Accent 2"/>
    <w:basedOn w:val="32"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5">
    <w:name w:val="Medium Shading 2 Accent 3"/>
    <w:basedOn w:val="32"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6">
    <w:name w:val="Medium Shading 2 Accent 4"/>
    <w:basedOn w:val="32"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7">
    <w:name w:val="Medium Shading 2 Accent 5"/>
    <w:basedOn w:val="32"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8">
    <w:name w:val="Medium Shading 2 Accent 6"/>
    <w:basedOn w:val="32"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9">
    <w:name w:val="Medium List 1"/>
    <w:basedOn w:val="32"/>
    <w:qFormat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bottom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shd w:val="clear" w:color="auto" w:fill="BFBFBF" w:themeFill="text1" w:themeFillTint="3F"/>
      </w:tcPr>
    </w:tblStylePr>
  </w:style>
  <w:style w:type="table" w:styleId="70">
    <w:name w:val="Medium List 1 Accent 1"/>
    <w:basedOn w:val="32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bottom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71">
    <w:name w:val="Medium List 1 Accent 2"/>
    <w:basedOn w:val="32"/>
    <w:qFormat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bottom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shd w:val="clear" w:color="auto" w:fill="EFD3D3" w:themeFill="accent2" w:themeFillTint="3F"/>
      </w:tcPr>
    </w:tblStylePr>
  </w:style>
  <w:style w:type="table" w:styleId="72">
    <w:name w:val="Medium List 1 Accent 3"/>
    <w:basedOn w:val="32"/>
    <w:qFormat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bottom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73">
    <w:name w:val="Medium List 1 Accent 4"/>
    <w:basedOn w:val="32"/>
    <w:qFormat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bottom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74">
    <w:name w:val="Medium List 1 Accent 5"/>
    <w:basedOn w:val="32"/>
    <w:qFormat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bottom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shd w:val="clear" w:color="auto" w:fill="D2EAF0" w:themeFill="accent5" w:themeFillTint="3F"/>
      </w:tcPr>
    </w:tblStylePr>
  </w:style>
  <w:style w:type="table" w:styleId="75">
    <w:name w:val="Medium List 1 Accent 6"/>
    <w:basedOn w:val="32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bottom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shd w:val="clear" w:color="auto" w:fill="FDE5D1" w:themeFill="accent6" w:themeFillTint="3F"/>
      </w:tcPr>
    </w:tblStylePr>
  </w:style>
  <w:style w:type="table" w:styleId="76">
    <w:name w:val="Medium List 2"/>
    <w:basedOn w:val="32"/>
    <w:qFormat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7">
    <w:name w:val="Medium List 2 Accent 1"/>
    <w:basedOn w:val="32"/>
    <w:qFormat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8">
    <w:name w:val="Medium List 2 Accent 2"/>
    <w:basedOn w:val="32"/>
    <w:qFormat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9">
    <w:name w:val="Medium List 2 Accent 3"/>
    <w:basedOn w:val="3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0">
    <w:name w:val="Medium List 2 Accent 4"/>
    <w:basedOn w:val="32"/>
    <w:qFormat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1">
    <w:name w:val="Medium List 2 Accent 5"/>
    <w:basedOn w:val="3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2">
    <w:name w:val="Medium List 2 Accent 6"/>
    <w:basedOn w:val="32"/>
    <w:qFormat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5D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3">
    <w:name w:val="Medium Grid 1"/>
    <w:basedOn w:val="32"/>
    <w:qFormat/>
    <w:uiPriority w:val="67"/>
    <w:pPr>
      <w:spacing w:after="0"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  <w:insideV w:val="single" w:color="3F3F3F" w:themeColor="tex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3F3F3F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84">
    <w:name w:val="Medium Grid 1 Accent 1"/>
    <w:basedOn w:val="32"/>
    <w:qFormat/>
    <w:uiPriority w:val="67"/>
    <w:pPr>
      <w:spacing w:after="0"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85">
    <w:name w:val="Medium Grid 1 Accent 2"/>
    <w:basedOn w:val="32"/>
    <w:qFormat/>
    <w:uiPriority w:val="67"/>
    <w:pPr>
      <w:spacing w:after="0"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86">
    <w:name w:val="Medium Grid 1 Accent 3"/>
    <w:basedOn w:val="32"/>
    <w:uiPriority w:val="67"/>
    <w:pPr>
      <w:spacing w:after="0"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  <w:insideV w:val="single" w:color="B4CC82" w:themeColor="accent3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4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87">
    <w:name w:val="Medium Grid 1 Accent 4"/>
    <w:basedOn w:val="32"/>
    <w:uiPriority w:val="67"/>
    <w:pPr>
      <w:spacing w:after="0"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88">
    <w:name w:val="Medium Grid 1 Accent 5"/>
    <w:basedOn w:val="32"/>
    <w:qFormat/>
    <w:uiPriority w:val="67"/>
    <w:pPr>
      <w:spacing w:after="0"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89">
    <w:name w:val="Medium Grid 1 Accent 6"/>
    <w:basedOn w:val="32"/>
    <w:qFormat/>
    <w:uiPriority w:val="67"/>
    <w:pPr>
      <w:spacing w:after="0"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90">
    <w:name w:val="Medium Grid 2"/>
    <w:basedOn w:val="3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5E5E5" w:themeFill="tex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7F7F7F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1">
    <w:name w:val="Medium Grid 2 Accent 1"/>
    <w:basedOn w:val="32"/>
    <w:qFormat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7C0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2">
    <w:name w:val="Medium Grid 2 Accent 2"/>
    <w:basedOn w:val="32"/>
    <w:qFormat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3">
    <w:name w:val="Medium Grid 2 Accent 3"/>
    <w:basedOn w:val="3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4">
    <w:name w:val="Medium Grid 2 Accent 4"/>
    <w:basedOn w:val="32"/>
    <w:qFormat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2EFF5" w:themeFill="accent4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5">
    <w:name w:val="Medium Grid 2 Accent 5"/>
    <w:basedOn w:val="32"/>
    <w:qFormat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6">
    <w:name w:val="Medium Grid 2 Accent 6"/>
    <w:basedOn w:val="32"/>
    <w:qFormat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7">
    <w:name w:val="Medium Grid 3"/>
    <w:basedOn w:val="32"/>
    <w:qFormat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7F7F7F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7F7F7F" w:themeFill="text1" w:themeFillTint="7F"/>
      </w:tcPr>
    </w:tblStylePr>
  </w:style>
  <w:style w:type="table" w:styleId="98">
    <w:name w:val="Medium Grid 3 Accent 1"/>
    <w:basedOn w:val="32"/>
    <w:qFormat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C0DE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7C0DE" w:themeFill="accent1" w:themeFillTint="7F"/>
      </w:tcPr>
    </w:tblStylePr>
  </w:style>
  <w:style w:type="table" w:styleId="99">
    <w:name w:val="Medium Grid 3 Accent 2"/>
    <w:basedOn w:val="32"/>
    <w:qFormat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DFA7A6" w:themeFill="accent2" w:themeFillTint="7F"/>
      </w:tcPr>
    </w:tblStylePr>
  </w:style>
  <w:style w:type="table" w:styleId="100">
    <w:name w:val="Medium Grid 3 Accent 3"/>
    <w:basedOn w:val="32"/>
    <w:qFormat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CDDDAC" w:themeFill="accent3" w:themeFillTint="7F"/>
      </w:tcPr>
    </w:tblStylePr>
  </w:style>
  <w:style w:type="table" w:styleId="101">
    <w:name w:val="Medium Grid 3 Accent 4"/>
    <w:basedOn w:val="3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BFB1D0" w:themeFill="accent4" w:themeFillTint="7F"/>
      </w:tcPr>
    </w:tblStylePr>
  </w:style>
  <w:style w:type="table" w:styleId="102">
    <w:name w:val="Medium Grid 3 Accent 5"/>
    <w:basedOn w:val="32"/>
    <w:qFormat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5D5E2" w:themeFill="accent5" w:themeFillTint="7F"/>
      </w:tcPr>
    </w:tblStylePr>
  </w:style>
  <w:style w:type="table" w:styleId="103">
    <w:name w:val="Medium Grid 3 Accent 6"/>
    <w:basedOn w:val="32"/>
    <w:qFormat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FBCAA2" w:themeFill="accent6" w:themeFillTint="7F"/>
      </w:tcPr>
    </w:tblStylePr>
  </w:style>
  <w:style w:type="table" w:styleId="104">
    <w:name w:val="Dark List"/>
    <w:basedOn w:val="3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05">
    <w:name w:val="Dark List Accent 1"/>
    <w:basedOn w:val="3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1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6091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</w:style>
  <w:style w:type="table" w:styleId="106">
    <w:name w:val="Dark List Accent 2"/>
    <w:basedOn w:val="32"/>
    <w:qFormat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734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</w:style>
  <w:style w:type="table" w:styleId="107">
    <w:name w:val="Dark List Accent 3"/>
    <w:basedOn w:val="32"/>
    <w:qFormat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7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08">
    <w:name w:val="Dark List Accent 4"/>
    <w:basedOn w:val="3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0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09">
    <w:name w:val="Dark List Accent 5"/>
    <w:basedOn w:val="32"/>
    <w:qFormat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10">
    <w:name w:val="Dark List Accent 6"/>
    <w:basedOn w:val="32"/>
    <w:qFormat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9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</w:style>
  <w:style w:type="table" w:styleId="111">
    <w:name w:val="Colorful Shading"/>
    <w:basedOn w:val="32"/>
    <w:qFormat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7F7F7F" w:themeFill="tex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2">
    <w:name w:val="Colorful Shading Accent 1"/>
    <w:basedOn w:val="32"/>
    <w:qFormat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2B4D74" w:themeFill="accen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B4D74" w:themeFill="accen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4D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C0DE" w:themeFill="accen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3">
    <w:name w:val="Colorful Shading Accent 2"/>
    <w:basedOn w:val="32"/>
    <w:qFormat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4">
    <w:name w:val="Colorful Shading Accent 3"/>
    <w:basedOn w:val="32"/>
    <w:qFormat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15">
    <w:name w:val="Colorful Shading Accent 4"/>
    <w:basedOn w:val="32"/>
    <w:qFormat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4C3A62" w:themeFill="accent4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A62" w:themeFill="accent4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A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6">
    <w:name w:val="Colorful Shading Accent 5"/>
    <w:basedOn w:val="32"/>
    <w:qFormat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7">
    <w:name w:val="Colorful Shading Accent 6"/>
    <w:basedOn w:val="32"/>
    <w:qFormat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B65607" w:themeFill="accent6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7" w:themeFill="accent6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7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8">
    <w:name w:val="Colorful List"/>
    <w:basedOn w:val="32"/>
    <w:qFormat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tex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19">
    <w:name w:val="Colorful List Accent 1"/>
    <w:basedOn w:val="32"/>
    <w:qFormat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20">
    <w:name w:val="Colorful List Accent 2"/>
    <w:basedOn w:val="32"/>
    <w:qFormat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121">
    <w:name w:val="Colorful List Accent 3"/>
    <w:basedOn w:val="32"/>
    <w:qFormat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F83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122">
    <w:name w:val="Colorful List Accent 4"/>
    <w:basedOn w:val="32"/>
    <w:qFormat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5" w:themeFill="accent4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D40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123">
    <w:name w:val="Colorful List Accent 5"/>
    <w:basedOn w:val="32"/>
    <w:qFormat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F3730A" w:themeFill="accent6" w:themeFillShade="CC"/>
      </w:tcPr>
    </w:tblStylePr>
    <w:tblStylePr w:type="lastRow">
      <w:rPr>
        <w:b/>
        <w:bCs/>
        <w:color w:val="F3740B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24">
    <w:name w:val="Colorful List Accent 6"/>
    <w:basedOn w:val="32"/>
    <w:qFormat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58EA6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125">
    <w:name w:val="Colorful Grid"/>
    <w:basedOn w:val="32"/>
    <w:qFormat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126">
    <w:name w:val="Colorful Grid Accent 1"/>
    <w:basedOn w:val="32"/>
    <w:qFormat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66091" w:themeFill="accen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66091" w:themeFill="accent1" w:themeFillShade="BF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127">
    <w:name w:val="Colorful Grid Accent 2"/>
    <w:basedOn w:val="32"/>
    <w:qFormat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43734" w:themeFill="accent2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437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28">
    <w:name w:val="Colorful Grid Accent 3"/>
    <w:basedOn w:val="32"/>
    <w:qFormat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29">
    <w:name w:val="Colorful Grid Accent 4"/>
    <w:basedOn w:val="32"/>
    <w:qFormat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30">
    <w:name w:val="Colorful Grid Accent 5"/>
    <w:basedOn w:val="32"/>
    <w:qFormat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31">
    <w:name w:val="Colorful Grid Accent 6"/>
    <w:basedOn w:val="32"/>
    <w:qFormat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E36C09" w:themeFill="accent6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E36C09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133">
    <w:name w:val="Strong"/>
    <w:basedOn w:val="132"/>
    <w:qFormat/>
    <w:uiPriority w:val="22"/>
    <w:rPr>
      <w:b/>
      <w:bCs/>
    </w:rPr>
  </w:style>
  <w:style w:type="character" w:styleId="134">
    <w:name w:val="Emphasis"/>
    <w:basedOn w:val="132"/>
    <w:qFormat/>
    <w:uiPriority w:val="20"/>
    <w:rPr>
      <w:i/>
      <w:iCs/>
    </w:rPr>
  </w:style>
  <w:style w:type="character" w:customStyle="1" w:styleId="135">
    <w:name w:val="Header Char"/>
    <w:basedOn w:val="132"/>
    <w:link w:val="25"/>
    <w:uiPriority w:val="99"/>
  </w:style>
  <w:style w:type="character" w:customStyle="1" w:styleId="136">
    <w:name w:val="Footer Char"/>
    <w:basedOn w:val="132"/>
    <w:link w:val="24"/>
    <w:uiPriority w:val="99"/>
  </w:style>
  <w:style w:type="paragraph" w:styleId="137">
    <w:name w:val="No Spacing"/>
    <w:qFormat/>
    <w:uiPriority w:val="1"/>
    <w:pPr>
      <w:spacing w:after="0" w:line="240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customStyle="1" w:styleId="138">
    <w:name w:val="Heading 1 Char"/>
    <w:basedOn w:val="132"/>
    <w:link w:val="3"/>
    <w:qFormat/>
    <w:uiPriority w:val="9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customStyle="1" w:styleId="139">
    <w:name w:val="Heading 2 Char"/>
    <w:basedOn w:val="132"/>
    <w:link w:val="4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character" w:customStyle="1" w:styleId="140">
    <w:name w:val="Heading 3 Char"/>
    <w:basedOn w:val="132"/>
    <w:link w:val="5"/>
    <w:qFormat/>
    <w:uiPriority w:val="9"/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41">
    <w:name w:val="Title Char"/>
    <w:basedOn w:val="132"/>
    <w:link w:val="31"/>
    <w:qFormat/>
    <w:uiPriority w:val="10"/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142">
    <w:name w:val="Subtitle Char"/>
    <w:basedOn w:val="132"/>
    <w:link w:val="26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143">
    <w:name w:val="List Paragraph"/>
    <w:basedOn w:val="1"/>
    <w:qFormat/>
    <w:uiPriority w:val="34"/>
    <w:pPr>
      <w:ind w:left="720"/>
      <w:contextualSpacing/>
    </w:pPr>
  </w:style>
  <w:style w:type="character" w:customStyle="1" w:styleId="144">
    <w:name w:val="Body Text Char"/>
    <w:basedOn w:val="132"/>
    <w:link w:val="19"/>
    <w:qFormat/>
    <w:uiPriority w:val="99"/>
  </w:style>
  <w:style w:type="character" w:customStyle="1" w:styleId="145">
    <w:name w:val="Body Text 2 Char"/>
    <w:basedOn w:val="132"/>
    <w:link w:val="28"/>
    <w:qFormat/>
    <w:uiPriority w:val="99"/>
  </w:style>
  <w:style w:type="character" w:customStyle="1" w:styleId="146">
    <w:name w:val="Body Text 3 Char"/>
    <w:basedOn w:val="132"/>
    <w:link w:val="17"/>
    <w:qFormat/>
    <w:uiPriority w:val="99"/>
    <w:rPr>
      <w:sz w:val="16"/>
      <w:szCs w:val="16"/>
    </w:rPr>
  </w:style>
  <w:style w:type="character" w:customStyle="1" w:styleId="147">
    <w:name w:val="Macro Text Char"/>
    <w:basedOn w:val="132"/>
    <w:link w:val="2"/>
    <w:qFormat/>
    <w:uiPriority w:val="99"/>
    <w:rPr>
      <w:rFonts w:ascii="Courier" w:hAnsi="Courier"/>
      <w:sz w:val="20"/>
      <w:szCs w:val="20"/>
    </w:rPr>
  </w:style>
  <w:style w:type="paragraph" w:styleId="148">
    <w:name w:val="Quote"/>
    <w:basedOn w:val="1"/>
    <w:next w:val="1"/>
    <w:link w:val="149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149">
    <w:name w:val="Quote Char"/>
    <w:basedOn w:val="132"/>
    <w:link w:val="148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150">
    <w:name w:val="Heading 4 Char"/>
    <w:basedOn w:val="132"/>
    <w:link w:val="6"/>
    <w:semiHidden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51">
    <w:name w:val="Heading 5 Char"/>
    <w:basedOn w:val="132"/>
    <w:link w:val="7"/>
    <w:semiHidden/>
    <w:qFormat/>
    <w:uiPriority w:val="9"/>
    <w:rPr>
      <w:rFonts w:asciiTheme="majorHAnsi" w:hAnsiTheme="majorHAnsi" w:eastAsiaTheme="majorEastAsia" w:cstheme="majorBidi"/>
      <w:color w:val="254061" w:themeColor="accent1" w:themeShade="80"/>
    </w:rPr>
  </w:style>
  <w:style w:type="character" w:customStyle="1" w:styleId="152">
    <w:name w:val="Heading 6 Char"/>
    <w:basedOn w:val="132"/>
    <w:link w:val="8"/>
    <w:semiHidden/>
    <w:qFormat/>
    <w:uiPriority w:val="9"/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character" w:customStyle="1" w:styleId="153">
    <w:name w:val="Heading 7 Char"/>
    <w:basedOn w:val="132"/>
    <w:link w:val="9"/>
    <w:semiHidden/>
    <w:qFormat/>
    <w:uiPriority w:val="9"/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154">
    <w:name w:val="Heading 8 Char"/>
    <w:basedOn w:val="132"/>
    <w:link w:val="10"/>
    <w:semiHidden/>
    <w:qFormat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character" w:customStyle="1" w:styleId="155">
    <w:name w:val="Heading 9 Char"/>
    <w:basedOn w:val="132"/>
    <w:link w:val="11"/>
    <w:semiHidden/>
    <w:qFormat/>
    <w:uiPriority w:val="9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156">
    <w:name w:val="Intense Quote"/>
    <w:basedOn w:val="1"/>
    <w:next w:val="1"/>
    <w:link w:val="157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57">
    <w:name w:val="Intense Quote Char"/>
    <w:basedOn w:val="132"/>
    <w:link w:val="156"/>
    <w:qFormat/>
    <w:uiPriority w:val="30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58">
    <w:name w:val="Subtle Emphasis"/>
    <w:basedOn w:val="132"/>
    <w:qFormat/>
    <w:uiPriority w:val="19"/>
    <w:rPr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159">
    <w:name w:val="Intense Emphasis"/>
    <w:basedOn w:val="132"/>
    <w:qFormat/>
    <w:uiPriority w:val="21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60">
    <w:name w:val="Subtle Reference"/>
    <w:basedOn w:val="132"/>
    <w:qFormat/>
    <w:uiPriority w:val="31"/>
    <w:rPr>
      <w:smallCaps/>
      <w:color w:val="C0504D" w:themeColor="accent2"/>
      <w:u w:val="single"/>
      <w14:textFill>
        <w14:solidFill>
          <w14:schemeClr w14:val="accent2"/>
        </w14:solidFill>
      </w14:textFill>
    </w:rPr>
  </w:style>
  <w:style w:type="character" w:customStyle="1" w:styleId="161">
    <w:name w:val="Intense Reference"/>
    <w:basedOn w:val="132"/>
    <w:qFormat/>
    <w:uiPriority w:val="32"/>
    <w:rPr>
      <w:b/>
      <w:bCs/>
      <w:smallCaps/>
      <w:color w:val="C0504D" w:themeColor="accent2"/>
      <w:spacing w:val="5"/>
      <w:u w:val="single"/>
      <w14:textFill>
        <w14:solidFill>
          <w14:schemeClr w14:val="accent2"/>
        </w14:solidFill>
      </w14:textFill>
    </w:rPr>
  </w:style>
  <w:style w:type="character" w:customStyle="1" w:styleId="162">
    <w:name w:val="Book Title"/>
    <w:basedOn w:val="132"/>
    <w:qFormat/>
    <w:uiPriority w:val="33"/>
    <w:rPr>
      <w:b/>
      <w:bCs/>
      <w:smallCaps/>
      <w:spacing w:val="5"/>
    </w:rPr>
  </w:style>
  <w:style w:type="paragraph" w:customStyle="1" w:styleId="163">
    <w:name w:val="TOC Heading"/>
    <w:basedOn w:val="3"/>
    <w:next w:val="1"/>
    <w:semiHidden/>
    <w:unhideWhenUsed/>
    <w:qFormat/>
    <w:uiPriority w:val="39"/>
    <w:pPr>
      <w:outlineLvl w:val="9"/>
    </w:pPr>
  </w:style>
  <w:style w:type="paragraph" w:customStyle="1" w:styleId="164">
    <w:name w:val="Blockquote"/>
    <w:basedOn w:val="1"/>
    <w:qFormat/>
    <w:uiPriority w:val="0"/>
    <w:rPr>
      <w:rFonts w:ascii="楷体" w:hAnsi="楷体" w:eastAsia="楷体"/>
      <w:color w:val="444444"/>
      <w:sz w:val="22"/>
    </w:rPr>
  </w:style>
  <w:style w:type="character" w:customStyle="1" w:styleId="165">
    <w:name w:val="CodeChar"/>
    <w:basedOn w:val="132"/>
    <w:uiPriority w:val="0"/>
    <w:rPr>
      <w:rFonts w:ascii="Courier New" w:hAnsi="Courier New" w:eastAsia="Courier New"/>
      <w:color w:val="000000"/>
      <w:sz w:val="20"/>
    </w:rPr>
  </w:style>
  <w:style w:type="paragraph" w:customStyle="1" w:styleId="166">
    <w:name w:val="ListBullet"/>
    <w:qFormat/>
    <w:uiPriority w:val="0"/>
    <w:pPr>
      <w:spacing w:after="200" w:line="276" w:lineRule="auto"/>
    </w:pPr>
    <w:rPr>
      <w:rFonts w:ascii="宋体" w:hAnsi="宋体" w:eastAsia="宋体" w:cstheme="minorBidi"/>
      <w:color w:val="000000"/>
      <w:sz w:val="22"/>
      <w:szCs w:val="22"/>
      <w:lang w:val="en-US" w:eastAsia="en-US" w:bidi="ar-SA"/>
    </w:rPr>
  </w:style>
  <w:style w:type="paragraph" w:customStyle="1" w:styleId="167">
    <w:name w:val="ListNumber"/>
    <w:uiPriority w:val="0"/>
    <w:pPr>
      <w:spacing w:after="200" w:line="276" w:lineRule="auto"/>
    </w:pPr>
    <w:rPr>
      <w:rFonts w:ascii="宋体" w:hAnsi="宋体" w:eastAsia="宋体" w:cstheme="minorBidi"/>
      <w:color w:val="000000"/>
      <w:sz w:val="22"/>
      <w:szCs w:val="22"/>
      <w:lang w:val="en-US" w:eastAsia="en-US" w:bidi="ar-SA"/>
    </w:rPr>
  </w:style>
  <w:style w:type="paragraph" w:customStyle="1" w:styleId="168">
    <w:name w:val="Table"/>
    <w:basedOn w:val="1"/>
    <w:qFormat/>
    <w:uiPriority w:val="0"/>
    <w:pPr>
      <w:jc w:val="center"/>
    </w:pPr>
    <w:rPr>
      <w:rFonts w:ascii="宋体" w:hAnsi="宋体" w:eastAsia="宋体"/>
      <w:sz w:val="20"/>
    </w:rPr>
  </w:style>
  <w:style w:type="paragraph" w:customStyle="1" w:styleId="169">
    <w:name w:val="HorizontalRule"/>
    <w:basedOn w:val="1"/>
    <w:qFormat/>
    <w:uiPriority w:val="0"/>
    <w:pPr>
      <w:spacing w:after="240"/>
    </w:pPr>
    <w:rPr>
      <w:color w:val="CCCCCC"/>
    </w:rPr>
  </w:style>
  <w:style w:type="paragraph" w:customStyle="1" w:styleId="170">
    <w:name w:val="Footnote"/>
    <w:basedOn w:val="1"/>
    <w:qFormat/>
    <w:uiPriority w:val="0"/>
    <w:rPr>
      <w:rFonts w:ascii="宋体" w:hAnsi="宋体" w:eastAsia="宋体"/>
      <w:color w:val="666666"/>
      <w:sz w:val="2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29</Pages>
  <Words>10158</Words>
  <Characters>11156</Characters>
  <Lines>0</Lines>
  <Paragraphs>0</Paragraphs>
  <TotalTime>1</TotalTime>
  <ScaleCrop>false</ScaleCrop>
  <LinksUpToDate>false</LinksUpToDate>
  <CharactersWithSpaces>11563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2013-12-23T23:15:00Z</dcterms:created>
  <dc:creator>MarkdownToDocx Converter</dc:creator>
  <dc:description>Converted from Markdown to DOCX</dc:description>
  <cp:lastModifiedBy>微盐</cp:lastModifiedBy>
  <dcterms:modified xsi:type="dcterms:W3CDTF">2025-10-13T07:02:53Z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eyJoZGlkIjoiOWM5YjEyMjMzMTJiNTVmZDQ1MmQzMzk0YTRmMWY3ZjEiLCJ1c2VySWQiOiIzODc4MzU3NjUifQ==</vt:lpwstr>
  </property>
  <property fmtid="{D5CDD505-2E9C-101B-9397-08002B2CF9AE}" pid="3" name="KSOProductBuildVer">
    <vt:lpwstr>2052-12.1.0.22529</vt:lpwstr>
  </property>
  <property fmtid="{D5CDD505-2E9C-101B-9397-08002B2CF9AE}" pid="4" name="ICV">
    <vt:lpwstr>A097CE4A564A4EEB9D25A5A4102FEB94_12</vt:lpwstr>
  </property>
</Properties>
</file>